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Times New Roman" w:hAnsi="Times New Roman" w:eastAsia="黑体"/>
          <w:b/>
          <w:bCs/>
          <w:caps w:val="0"/>
          <w:smallCaps w:val="0"/>
          <w:snapToGrid/>
          <w:vanish w:val="0"/>
          <w:color w:val="auto"/>
          <w:kern w:val="0"/>
          <w:sz w:val="24"/>
          <w:szCs w:val="24"/>
          <w:vertAlign w:val="baseline"/>
        </w:rPr>
      </w:pPr>
      <w:bookmarkStart w:id="0" w:name="_GoBack"/>
      <w:bookmarkEnd w:id="0"/>
      <w:r>
        <w:rPr>
          <w:rFonts w:ascii="Times New Roman" w:hAnsi="Times New Roman" w:eastAsia="黑体"/>
          <w:b/>
          <w:bCs/>
          <w:caps w:val="0"/>
          <w:smallCaps w:val="0"/>
          <w:snapToGrid/>
          <w:vanish w:val="0"/>
          <w:color w:val="auto"/>
          <w:kern w:val="0"/>
          <w:sz w:val="24"/>
          <w:szCs w:val="15"/>
          <w:vertAlign w:val="baseline"/>
        </w:rPr>
        <w:t xml:space="preserve"> </w:t>
      </w:r>
      <w:r>
        <w:rPr>
          <w:rFonts w:hint="eastAsia" w:ascii="黑体" w:eastAsia="黑体"/>
          <w:b/>
          <w:bCs/>
          <w:caps w:val="0"/>
          <w:smallCaps w:val="0"/>
          <w:snapToGrid/>
          <w:vanish w:val="0"/>
          <w:color w:val="auto"/>
          <w:kern w:val="0"/>
          <w:sz w:val="24"/>
          <w:szCs w:val="24"/>
          <w:vertAlign w:val="baseline"/>
        </w:rPr>
        <w:t>理财产品说明书</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Times New Roman" w:hAnsi="Times New Roman" w:eastAsia="黑体"/>
          <w:b/>
          <w:bCs/>
          <w:i/>
          <w:iCs/>
          <w:caps w:val="0"/>
          <w:smallCaps w:val="0"/>
          <w:snapToGrid/>
          <w:vanish w:val="0"/>
          <w:color w:val="auto"/>
          <w:kern w:val="0"/>
          <w:sz w:val="24"/>
          <w:szCs w:val="24"/>
          <w:u w:val="single"/>
          <w:vertAlign w:val="baseline"/>
        </w:rPr>
      </w:pPr>
      <w:r>
        <w:rPr>
          <w:rFonts w:ascii="Times New Roman" w:hAnsi="Times New Roman" w:eastAsia="黑体"/>
          <w:b/>
          <w:bCs/>
          <w:i/>
          <w:iCs/>
          <w:caps w:val="0"/>
          <w:smallCaps w:val="0"/>
          <w:snapToGrid/>
          <w:vanish w:val="0"/>
          <w:color w:val="auto"/>
          <w:kern w:val="0"/>
          <w:sz w:val="24"/>
          <w:szCs w:val="24"/>
          <w:u w:val="single"/>
          <w:vertAlign w:val="baseline"/>
        </w:rPr>
        <w:t>“</w:t>
      </w:r>
      <w:r>
        <w:rPr>
          <w:rFonts w:hint="eastAsia" w:ascii="黑体" w:eastAsia="黑体"/>
          <w:b/>
          <w:bCs/>
          <w:i/>
          <w:iCs/>
          <w:caps w:val="0"/>
          <w:smallCaps w:val="0"/>
          <w:snapToGrid/>
          <w:vanish w:val="0"/>
          <w:color w:val="auto"/>
          <w:kern w:val="0"/>
          <w:sz w:val="24"/>
          <w:szCs w:val="24"/>
          <w:u w:val="single"/>
          <w:vertAlign w:val="baseline"/>
        </w:rPr>
        <w:t>理财非存款、产品有风险、投资须谨慎</w:t>
      </w:r>
      <w:r>
        <w:rPr>
          <w:rFonts w:ascii="Times New Roman" w:hAnsi="Times New Roman" w:eastAsia="黑体"/>
          <w:b/>
          <w:bCs/>
          <w:i/>
          <w:iCs/>
          <w:caps w:val="0"/>
          <w:smallCaps w:val="0"/>
          <w:snapToGrid/>
          <w:vanish w:val="0"/>
          <w:color w:val="auto"/>
          <w:kern w:val="0"/>
          <w:sz w:val="24"/>
          <w:szCs w:val="24"/>
          <w:u w:val="single"/>
          <w:vertAlign w:val="baseline"/>
        </w:rPr>
        <w:t>”</w:t>
      </w:r>
      <w:r>
        <w:rPr>
          <w:rFonts w:hint="eastAsia" w:ascii="黑体" w:eastAsia="黑体"/>
          <w:b/>
          <w:bCs/>
          <w:i/>
          <w:iCs/>
          <w:caps w:val="0"/>
          <w:smallCaps w:val="0"/>
          <w:snapToGrid/>
          <w:vanish w:val="0"/>
          <w:color w:val="auto"/>
          <w:kern w:val="0"/>
          <w:sz w:val="24"/>
          <w:szCs w:val="24"/>
          <w:u w:val="single"/>
          <w:vertAlign w:val="baseline"/>
        </w:rPr>
        <w:t>！</w:t>
      </w:r>
    </w:p>
    <w:p>
      <w:pPr>
        <w:pStyle w:val="13"/>
        <w:keepNext w:val="0"/>
        <w:keepLines w:val="0"/>
        <w:pageBreakBefore w:val="0"/>
        <w:widowControl/>
        <w:suppressLineNumbers w:val="0"/>
        <w:suppressAutoHyphens w:val="0"/>
        <w:spacing w:line="200" w:lineRule="exact"/>
        <w:ind w:firstLine="0"/>
        <w:jc w:val="both"/>
        <w:textAlignment w:val="baseline"/>
        <w:rPr>
          <w:rFonts w:ascii="Times New Roman" w:hAnsi="Times New Roman" w:eastAsia="宋体"/>
          <w:b/>
          <w:bCs w:val="0"/>
          <w:caps w:val="0"/>
          <w:smallCaps w:val="0"/>
          <w:snapToGrid/>
          <w:vanish w:val="0"/>
          <w:color w:val="3D3D3D"/>
          <w:kern w:val="0"/>
          <w:sz w:val="15"/>
          <w:szCs w:val="15"/>
          <w:vertAlign w:val="baseline"/>
        </w:rPr>
      </w:pPr>
      <w:r>
        <w:rPr>
          <w:rFonts w:hint="eastAsia" w:ascii="宋体" w:eastAsia="宋体"/>
          <w:b/>
          <w:bCs w:val="0"/>
          <w:caps w:val="0"/>
          <w:smallCaps w:val="0"/>
          <w:snapToGrid/>
          <w:vanish w:val="0"/>
          <w:color w:val="3D3D3D"/>
          <w:kern w:val="0"/>
          <w:sz w:val="15"/>
          <w:szCs w:val="15"/>
          <w:vertAlign w:val="baseline"/>
        </w:rPr>
        <w:t>第一条</w:t>
      </w:r>
      <w:r>
        <w:rPr>
          <w:rFonts w:ascii="Times New Roman" w:hAnsi="Times New Roman" w:eastAsia="宋体" w:cs="Times New Roman"/>
          <w:b/>
          <w:bCs w:val="0"/>
          <w:caps w:val="0"/>
          <w:smallCaps w:val="0"/>
          <w:snapToGrid/>
          <w:vanish w:val="0"/>
          <w:color w:val="3D3D3D"/>
          <w:kern w:val="0"/>
          <w:sz w:val="15"/>
          <w:szCs w:val="15"/>
          <w:vertAlign w:val="baseline"/>
        </w:rPr>
        <w:t xml:space="preserve">  </w:t>
      </w:r>
      <w:r>
        <w:rPr>
          <w:rFonts w:hint="eastAsia" w:ascii="宋体" w:eastAsia="宋体"/>
          <w:b/>
          <w:bCs w:val="0"/>
          <w:caps w:val="0"/>
          <w:smallCaps w:val="0"/>
          <w:snapToGrid/>
          <w:vanish w:val="0"/>
          <w:color w:val="3D3D3D"/>
          <w:kern w:val="0"/>
          <w:sz w:val="15"/>
          <w:szCs w:val="15"/>
          <w:vertAlign w:val="baseline"/>
        </w:rPr>
        <w:t>产品基本要素</w:t>
      </w:r>
    </w:p>
    <w:tbl>
      <w:tblPr>
        <w:tblStyle w:val="15"/>
        <w:tblW w:w="7815" w:type="dxa"/>
        <w:jc w:val="center"/>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南银理财珠联璧合鑫逸稳半年31期封闭式公募人民币理财产品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default" w:ascii="宋体" w:eastAsia="宋体"/>
                <w:caps w:val="0"/>
                <w:smallCaps w:val="0"/>
                <w:snapToGrid/>
                <w:vanish w:val="0"/>
                <w:color w:val="auto"/>
                <w:kern w:val="0"/>
                <w:sz w:val="18"/>
                <w:szCs w:val="18"/>
                <w:vertAlign w:val="baseline"/>
                <w:lang w:val="en-US" w:eastAsia="zh-CN"/>
              </w:rPr>
            </w:pPr>
            <w:r>
              <w:rPr>
                <w:rFonts w:hint="eastAsia" w:ascii="宋体"/>
                <w:caps w:val="0"/>
                <w:smallCaps w:val="0"/>
                <w:snapToGrid/>
                <w:vanish w:val="0"/>
                <w:color w:val="auto"/>
                <w:kern w:val="0"/>
                <w:sz w:val="18"/>
                <w:szCs w:val="18"/>
                <w:vertAlign w:val="baseline"/>
                <w:lang w:val="en-US" w:eastAsia="zh-CN"/>
              </w:rPr>
              <w:t>ZZ700322301246</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cs="宋体"/>
                <w:caps w:val="0"/>
                <w:smallCaps w:val="0"/>
                <w:snapToGrid/>
                <w:vanish w:val="0"/>
                <w:color w:val="auto"/>
                <w:kern w:val="0"/>
                <w:sz w:val="18"/>
                <w:szCs w:val="18"/>
                <w:vertAlign w:val="baseline"/>
                <w:lang w:val="en-US" w:eastAsia="zh-CN"/>
              </w:rPr>
              <w:t>Z7003223000101</w:t>
            </w:r>
            <w:r>
              <w:rPr>
                <w:rFonts w:hint="eastAsia" w:ascii="宋体" w:eastAsia="宋体" w:cs="宋体"/>
                <w:caps w:val="0"/>
                <w:smallCaps w:val="0"/>
                <w:snapToGrid/>
                <w:vanish w:val="0"/>
                <w:color w:val="auto"/>
                <w:kern w:val="0"/>
                <w:sz w:val="18"/>
                <w:szCs w:val="18"/>
                <w:vertAlign w:val="baseline"/>
              </w:rPr>
              <w:t>(投资者可依据该编码在中国理财网www.chinawealth.com.cn查询理财产品相关信息）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A份额：Y70031</w:t>
            </w:r>
          </w:p>
          <w:p>
            <w:pPr>
              <w:spacing w:line="200" w:lineRule="exact"/>
            </w:pPr>
            <w:r>
              <w:rPr>
                <w:rFonts w:ascii="宋体" w:hAnsi="宋体" w:eastAsia="宋体" w:cs="宋体"/>
                <w:sz w:val="18"/>
              </w:rPr>
              <w:t>B份额：Y71031</w:t>
            </w:r>
          </w:p>
          <w:p>
            <w:pPr>
              <w:spacing w:line="200" w:lineRule="exact"/>
            </w:pPr>
            <w:r>
              <w:rPr>
                <w:rFonts w:ascii="宋体" w:hAnsi="宋体" w:eastAsia="宋体" w:cs="宋体"/>
                <w:sz w:val="18"/>
              </w:rPr>
              <w:t>C份额：Y72031</w:t>
            </w:r>
          </w:p>
          <w:p>
            <w:pPr>
              <w:spacing w:line="200" w:lineRule="exact"/>
            </w:pPr>
            <w:r>
              <w:rPr>
                <w:rFonts w:ascii="宋体" w:hAnsi="宋体" w:eastAsia="宋体" w:cs="宋体"/>
                <w:sz w:val="18"/>
              </w:rPr>
              <w:t>D份额：Y73031</w:t>
            </w:r>
          </w:p>
          <w:p>
            <w:pPr>
              <w:spacing w:line="200" w:lineRule="exact"/>
            </w:pPr>
            <w:r>
              <w:rPr>
                <w:rFonts w:ascii="宋体" w:hAnsi="宋体" w:eastAsia="宋体" w:cs="宋体"/>
                <w:b/>
                <w:sz w:val="18"/>
              </w:rPr>
              <w:t>注：本产品A/B/C/D份额针对不同的销售机构及客群进行销售，设置有不同的销售费和管理费，具体客群划分标准以销售机构为准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Times New Roman" w:hAnsi="Times New Roman" w:eastAsia="宋体"/>
                <w:caps w:val="0"/>
                <w:smallCaps w:val="0"/>
                <w:snapToGrid/>
                <w:vanish w:val="0"/>
                <w:color w:val="auto"/>
                <w:kern w:val="0"/>
                <w:sz w:val="18"/>
                <w:szCs w:val="18"/>
                <w:vertAlign w:val="baseline"/>
              </w:rPr>
            </w:pPr>
            <w:r>
              <w:rPr>
                <w:rFonts w:hint="eastAsia" w:ascii="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本理财产品规模上限为30亿元。理财产品管理人有权对上述规模上限根据实际业务需求进行调整。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根据理财产品管理人对理财产品的内部风险评估，本理财产品风险等级为中低风险（本风险等级为管理人内部风险评估结果，仅供参考）。</w:t>
            </w:r>
          </w:p>
          <w:p>
            <w:pPr>
              <w:spacing w:line="200" w:lineRule="exact"/>
            </w:pPr>
            <w:r>
              <w:rPr>
                <w:rFonts w:ascii="宋体" w:hAnsi="宋体" w:eastAsia="宋体" w:cs="宋体"/>
                <w:sz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sz w:val="18"/>
              </w:rPr>
              <w:t>符合相关法律法规、监管规定要求的，经销售机构的风险承受能力评估体系评定为适合的个人和机构投资者。</w:t>
            </w:r>
          </w:p>
          <w:p>
            <w:pPr>
              <w:spacing w:line="200" w:lineRule="exact"/>
            </w:pPr>
            <w:r>
              <w:rPr>
                <w:rFonts w:ascii="宋体" w:hAnsi="宋体" w:eastAsia="宋体" w:cs="宋体"/>
                <w:sz w:val="18"/>
              </w:rPr>
              <w:t>A份额：所有客户。</w:t>
            </w:r>
          </w:p>
          <w:p>
            <w:pPr>
              <w:spacing w:line="200" w:lineRule="exact"/>
            </w:pPr>
            <w:r>
              <w:rPr>
                <w:rFonts w:ascii="宋体" w:hAnsi="宋体" w:eastAsia="宋体" w:cs="宋体"/>
                <w:sz w:val="18"/>
              </w:rPr>
              <w:t>B份额：南京银行</w:t>
            </w:r>
            <w:r>
              <w:rPr>
                <w:rFonts w:hint="eastAsia" w:ascii="宋体" w:hAnsi="宋体" w:eastAsia="宋体" w:cs="宋体"/>
                <w:sz w:val="18"/>
              </w:rPr>
              <w:t>股份有限公司</w:t>
            </w:r>
            <w:r>
              <w:rPr>
                <w:rFonts w:ascii="宋体" w:hAnsi="宋体" w:eastAsia="宋体" w:cs="宋体"/>
                <w:sz w:val="18"/>
              </w:rPr>
              <w:t>、</w:t>
            </w:r>
            <w:r>
              <w:rPr>
                <w:rFonts w:hint="eastAsia" w:ascii="宋体" w:hAnsi="宋体" w:eastAsia="宋体" w:cs="宋体"/>
                <w:sz w:val="18"/>
              </w:rPr>
              <w:t>宁波东海银行股份有限公司、宁波通商银行股份有限公司、云南红塔银行股份有限公司、温州银行股份有限公司</w:t>
            </w:r>
            <w:r>
              <w:rPr>
                <w:rFonts w:ascii="宋体" w:hAnsi="宋体" w:eastAsia="宋体" w:cs="宋体"/>
                <w:sz w:val="18"/>
              </w:rPr>
              <w:t>的所有客户。</w:t>
            </w:r>
          </w:p>
          <w:p>
            <w:pPr>
              <w:spacing w:line="200" w:lineRule="exact"/>
            </w:pPr>
            <w:r>
              <w:rPr>
                <w:rFonts w:ascii="宋体" w:hAnsi="宋体" w:eastAsia="宋体" w:cs="宋体"/>
                <w:sz w:val="18"/>
              </w:rPr>
              <w:t>C份额：</w:t>
            </w:r>
            <w:r>
              <w:rPr>
                <w:rFonts w:hint="eastAsia" w:ascii="宋体" w:hAnsi="宋体" w:eastAsia="宋体" w:cs="宋体"/>
                <w:sz w:val="18"/>
              </w:rPr>
              <w:t>南京银行新资金及特邀客户</w:t>
            </w:r>
            <w:r>
              <w:rPr>
                <w:rFonts w:hint="eastAsia" w:ascii="宋体" w:hAnsi="宋体" w:cs="宋体"/>
                <w:sz w:val="18"/>
                <w:lang w:eastAsia="zh-CN"/>
              </w:rPr>
              <w:t>；</w:t>
            </w:r>
            <w:r>
              <w:rPr>
                <w:rFonts w:hint="eastAsia" w:ascii="宋体" w:hAnsi="宋体" w:eastAsia="宋体" w:cs="宋体"/>
                <w:sz w:val="18"/>
              </w:rPr>
              <w:t>日照银行股份有限公司、厦门银行股份有限公司、青岛银行股份有限公司、浙商银行股份有限公司、苏州银行股份有限公司</w:t>
            </w:r>
            <w:r>
              <w:rPr>
                <w:rFonts w:ascii="宋体" w:hAnsi="宋体" w:eastAsia="宋体" w:cs="宋体"/>
                <w:sz w:val="18"/>
              </w:rPr>
              <w:t>的所有客户。</w:t>
            </w:r>
          </w:p>
          <w:p>
            <w:pPr>
              <w:spacing w:line="200" w:lineRule="exact"/>
            </w:pPr>
            <w:r>
              <w:rPr>
                <w:rFonts w:ascii="宋体" w:hAnsi="宋体" w:eastAsia="宋体" w:cs="宋体"/>
                <w:sz w:val="18"/>
              </w:rPr>
              <w:t>D份额：</w:t>
            </w:r>
            <w:r>
              <w:rPr>
                <w:rFonts w:hint="eastAsia" w:ascii="宋体" w:hAnsi="宋体" w:eastAsia="宋体" w:cs="宋体"/>
                <w:sz w:val="18"/>
              </w:rPr>
              <w:t>南京银行提升客户</w:t>
            </w:r>
            <w:r>
              <w:rPr>
                <w:rFonts w:hint="eastAsia" w:ascii="宋体" w:hAnsi="宋体" w:cs="宋体"/>
                <w:sz w:val="18"/>
                <w:lang w:eastAsia="zh-CN"/>
              </w:rPr>
              <w:t>；</w:t>
            </w:r>
            <w:r>
              <w:rPr>
                <w:rFonts w:hint="eastAsia" w:ascii="宋体" w:hAnsi="宋体" w:eastAsia="宋体" w:cs="宋体"/>
                <w:sz w:val="18"/>
              </w:rPr>
              <w:t>中邮邮惠万家银行有限责任公司、兴业银行股份有限公司</w:t>
            </w:r>
            <w:r>
              <w:rPr>
                <w:rFonts w:ascii="宋体" w:hAnsi="宋体" w:eastAsia="宋体" w:cs="宋体"/>
                <w:sz w:val="18"/>
              </w:rPr>
              <w:t>的所有客户。</w:t>
            </w:r>
          </w:p>
          <w:p>
            <w:pPr>
              <w:spacing w:line="200" w:lineRule="exact"/>
            </w:pPr>
            <w:r>
              <w:rPr>
                <w:rFonts w:ascii="宋体" w:hAnsi="宋体" w:eastAsia="宋体" w:cs="宋体"/>
                <w:b/>
                <w:sz w:val="18"/>
              </w:rPr>
              <w:t>注：本产品A/B/C/D份额针对不同的销售机构及客群进行销售，设置有不同的销售费和管理费，具体客群划分标准以销售机构为准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A份额、B份额、C份额、D份额：</w:t>
            </w:r>
          </w:p>
          <w:p>
            <w:pPr>
              <w:spacing w:line="200" w:lineRule="exact"/>
            </w:pPr>
            <w:r>
              <w:rPr>
                <w:rFonts w:ascii="宋体" w:hAnsi="宋体" w:eastAsia="宋体" w:cs="宋体"/>
                <w:sz w:val="18"/>
              </w:rPr>
              <w:t>个人投资者起点金额1元人民币，以1元的整数倍递增；</w:t>
            </w:r>
          </w:p>
          <w:p>
            <w:pPr>
              <w:spacing w:line="200" w:lineRule="exact"/>
            </w:pPr>
            <w:r>
              <w:rPr>
                <w:rFonts w:ascii="宋体" w:hAnsi="宋体" w:eastAsia="宋体" w:cs="宋体"/>
                <w:sz w:val="18"/>
              </w:rPr>
              <w:t>机构投资者起点金额1元人民币，以1元的整数倍递增；</w:t>
            </w:r>
          </w:p>
          <w:p>
            <w:pPr>
              <w:spacing w:line="200" w:lineRule="exact"/>
            </w:pPr>
            <w:r>
              <w:rPr>
                <w:rFonts w:ascii="宋体" w:hAnsi="宋体" w:eastAsia="宋体" w:cs="宋体"/>
                <w:sz w:val="18"/>
              </w:rPr>
              <w:t>后续在符合监管政策规定的条件下，理财产品管理人有权对上述投资起点金额和递增金额进行调整,并在调整日前至少3个工作日进行信息披露。</w:t>
            </w:r>
          </w:p>
          <w:p>
            <w:pPr>
              <w:spacing w:line="200" w:lineRule="exact"/>
            </w:pPr>
            <w:r>
              <w:rPr>
                <w:rFonts w:ascii="宋体" w:hAnsi="宋体" w:eastAsia="宋体" w:cs="宋体"/>
                <w:sz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s="Times New Roman"/>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sz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pPr>
            <w:r>
              <w:rPr>
                <w:rFonts w:ascii="宋体" w:hAnsi="宋体" w:eastAsia="宋体" w:cs="宋体"/>
                <w:sz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color w:val="000000"/>
                <w:sz w:val="18"/>
              </w:rPr>
              <w:t>2023年06月21日 9:00—2023年06月27日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宋体" w:eastAsia="宋体"/>
                <w:caps w:val="0"/>
                <w:smallCaps w:val="0"/>
                <w:snapToGrid/>
                <w:vanish w:val="0"/>
                <w:color w:val="auto"/>
                <w:kern w:val="0"/>
                <w:sz w:val="18"/>
                <w:szCs w:val="18"/>
                <w:vertAlign w:val="baseline"/>
              </w:rPr>
            </w:pPr>
            <w:r>
              <w:rPr>
                <w:rFonts w:ascii="宋体" w:eastAsia="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宋体"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宋体"/>
                <w:color w:val="000000"/>
                <w:kern w:val="0"/>
                <w:sz w:val="18"/>
                <w:szCs w:val="18"/>
              </w:rPr>
            </w:pPr>
            <w:r>
              <w:rPr>
                <w:rFonts w:hint="eastAsia" w:ascii="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宋体"/>
                <w:kern w:val="0"/>
                <w:sz w:val="18"/>
                <w:szCs w:val="18"/>
              </w:rPr>
              <w:t>2023年06月28日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2023年06月28日—实际到期日（若本理财产品未被提前终止或延期终止，则实际到期日即为名义到期日，存续期限196天；若本理财产品被提前终止或延期终止，则实际到期日为提前终止日或延期终止日。</w:t>
            </w:r>
            <w:r>
              <w:rPr>
                <w:rFonts w:ascii="宋体" w:hAnsi="宋体" w:eastAsia="宋体" w:cs="宋体"/>
                <w:b/>
                <w:sz w:val="18"/>
              </w:rPr>
              <w:t>理财产品管理人有权根据市场变化情况调整产品存续期，届时管理人将调整相关日期并进行信息披露。）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2024年01月10日</w:t>
            </w:r>
            <w:r>
              <w:rPr>
                <w:rFonts w:hint="eastAsia" w:ascii="宋体" w:eastAsia="宋体" w:cs="Times New Roman"/>
                <w:b/>
                <w:bCs/>
                <w:caps w:val="0"/>
                <w:smallCaps w:val="0"/>
                <w:snapToGrid/>
                <w:vanish w:val="0"/>
                <w:color w:val="auto"/>
                <w:kern w:val="0"/>
                <w:sz w:val="18"/>
                <w:szCs w:val="18"/>
                <w:vertAlign w:val="baseline"/>
              </w:rPr>
              <w:t>（如遇国家法定节假日，管理人可结合国家法定节假日安排进行调整，并进行</w:t>
            </w:r>
            <w:r>
              <w:rPr>
                <w:rFonts w:hint="eastAsia" w:ascii="宋体" w:eastAsia="宋体"/>
                <w:b/>
                <w:bCs/>
                <w:caps w:val="0"/>
                <w:smallCaps w:val="0"/>
                <w:snapToGrid/>
                <w:vanish w:val="0"/>
                <w:color w:val="auto"/>
                <w:kern w:val="0"/>
                <w:sz w:val="18"/>
                <w:szCs w:val="18"/>
                <w:vertAlign w:val="baseline"/>
              </w:rPr>
              <w:t>信息披露</w:t>
            </w:r>
            <w:r>
              <w:rPr>
                <w:rFonts w:hint="eastAsia" w:ascii="宋体" w:eastAsia="宋体" w:cs="Times New Roman"/>
                <w:b/>
                <w:bCs/>
                <w:caps w:val="0"/>
                <w:smallCaps w:val="0"/>
                <w:snapToGrid/>
                <w:vanish w:val="0"/>
                <w:color w:val="auto"/>
                <w:kern w:val="0"/>
                <w:sz w:val="18"/>
                <w:szCs w:val="18"/>
                <w:vertAlign w:val="baseline"/>
              </w:rPr>
              <w:t>）</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eastAsia="宋体"/>
                <w:caps w:val="0"/>
                <w:smallCaps w:val="0"/>
                <w:snapToGrid/>
                <w:vanish w:val="0"/>
                <w:color w:val="auto"/>
                <w:kern w:val="0"/>
                <w:sz w:val="18"/>
                <w:szCs w:val="18"/>
                <w:vertAlign w:val="baseline"/>
              </w:rPr>
            </w:pPr>
            <w:r>
              <w:rPr>
                <w:rFonts w:hint="eastAsia" w:ascii="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color w:val="000000"/>
                <w:sz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当理财产品单位净值不低于1时，管理人可以根据实际情况进行收益分配，分配方式为现金分红，具体分配方案以信息披露为准（分配后理财产品净值不低于1）。</w:t>
            </w:r>
          </w:p>
          <w:p>
            <w:pPr>
              <w:spacing w:line="200" w:lineRule="exact"/>
            </w:pPr>
            <w:r>
              <w:rPr>
                <w:rFonts w:ascii="宋体" w:hAnsi="宋体" w:eastAsia="宋体" w:cs="宋体"/>
                <w:sz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pPr>
            <w:r>
              <w:rPr>
                <w:rFonts w:ascii="宋体" w:hAnsi="宋体" w:eastAsia="宋体" w:cs="宋体"/>
                <w:sz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sz w:val="18"/>
              </w:rPr>
              <w:t>本理财产品募集的资金投资于以下金融资产和金融工具，包括但不限于：</w:t>
            </w:r>
          </w:p>
          <w:p>
            <w:pPr>
              <w:spacing w:line="200" w:lineRule="exact"/>
              <w:jc w:val="left"/>
            </w:pPr>
            <w:r>
              <w:rPr>
                <w:rFonts w:ascii="宋体" w:hAnsi="宋体" w:eastAsia="宋体" w:cs="宋体"/>
                <w:sz w:val="18"/>
              </w:rPr>
              <w:t>1.现金、银行存款、银行承兑汇票、同业存款、大额存单、同业存单、债券回购、货币基金等货币市场工具；</w:t>
            </w:r>
          </w:p>
          <w:p>
            <w:pPr>
              <w:spacing w:line="200" w:lineRule="exact"/>
              <w:jc w:val="left"/>
            </w:pPr>
            <w:r>
              <w:rPr>
                <w:rFonts w:ascii="宋体" w:hAnsi="宋体" w:eastAsia="宋体" w:cs="宋体"/>
                <w:sz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pPr>
            <w:r>
              <w:rPr>
                <w:rFonts w:ascii="宋体" w:hAnsi="宋体" w:eastAsia="宋体" w:cs="宋体"/>
                <w:sz w:val="18"/>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pPr>
            <w:r>
              <w:rPr>
                <w:rFonts w:ascii="宋体" w:hAnsi="宋体" w:eastAsia="宋体" w:cs="宋体"/>
                <w:sz w:val="18"/>
              </w:rPr>
              <w:t>4.投资范围为上述资产的信托计划、资产管理计划等资产管理产品；</w:t>
            </w:r>
          </w:p>
          <w:p>
            <w:pPr>
              <w:spacing w:line="200" w:lineRule="exact"/>
              <w:jc w:val="left"/>
            </w:pPr>
            <w:r>
              <w:rPr>
                <w:rFonts w:ascii="宋体" w:hAnsi="宋体" w:eastAsia="宋体" w:cs="宋体"/>
                <w:sz w:val="18"/>
              </w:rPr>
              <w:t>5.法律法规或监管机构允许投资的符合本理财产品投资性质的其他金融工具；</w:t>
            </w:r>
          </w:p>
          <w:p>
            <w:pPr>
              <w:spacing w:line="200" w:lineRule="exact"/>
            </w:pPr>
            <w:r>
              <w:rPr>
                <w:rFonts w:ascii="宋体" w:hAnsi="宋体" w:eastAsia="宋体" w:cs="宋体"/>
                <w:sz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本理财产品投资于固定收益类资产的比例为100%,投资于非标准化债权类资产的比例不高于50%。</w:t>
            </w:r>
          </w:p>
          <w:p>
            <w:pPr>
              <w:spacing w:line="200" w:lineRule="exact"/>
            </w:pPr>
            <w:r>
              <w:rPr>
                <w:rFonts w:ascii="宋体" w:hAnsi="宋体" w:eastAsia="宋体" w:cs="宋体"/>
                <w:sz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宋体"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b/>
                <w:sz w:val="18"/>
              </w:rPr>
              <w:t>本理财产品拟投资以下备选非标准化债权类资产：</w:t>
            </w:r>
          </w:p>
          <w:p>
            <w:pPr>
              <w:spacing w:line="200" w:lineRule="exact"/>
            </w:pPr>
            <w:r>
              <w:rPr>
                <w:rFonts w:ascii="宋体" w:hAnsi="宋体" w:eastAsia="宋体" w:cs="宋体"/>
                <w:sz w:val="18"/>
              </w:rPr>
              <w:t>1.理财直接融资工具，融资人为盐城市城市建设投资集团有限公司，融资人评级为AA+（评级机构为上海新世纪资信评估投资服务有限公司）。2.理财直接融资工具，融资人为盐城市亭湖区公有资产投资经营有限公司，融资人评级为AA（评级机构为中诚信国际信用评级有限责任公司）。3.理财直接融资工具，融资人为盐城市交通投资建设控股集团有限公司 ，融资人评级为AA+（评级机构为联合资信评估股份有限公司）。4.理财直接融资工具，融资人为泰州市城市建设投资集团有限公司，融资人评级为AAA（评级机构为东方金诚国际信用评估有限公司）。5.理财直接融资工具，融资人为泰州东部新城发展集团有限公司，融资人评级为AA（评级机构为中诚信国际信用评级有限责任公司）。6.理财直接融资工具，融资人为泗阳县民康农村经济发展有限公司，融资人评级为AA（评级机构为中证鹏元资信评估股份有限公司）。7.理财直接融资工具，融资人为浙江安吉国控建设发展集团有限公司，融资人评级为AA+（评级机构为中证鹏元资信评估股份有限公司）。8.理财直接融资工具，融资人为杭州西湖城市建设投资集团有限公司，融资人评级为AA+（评级机构为上海新世纪资信评估投资服务有限公司）。9.理财直接融资工具，融资人为淮安市清江浦融合投资控股集团有限公司，融资人评级为AA（评级机构为中诚信国际信用评级有限责任公司）。10.理财直接融资工具，融资人为淮安市国有联合投资发展集团有限公司，融资人评级为AA+（评级机构为大公国际资信评估有限公司）。11.理财直接融资工具，融资人为宿迁市运河港区开发集团有限公司，融资人评级为AA（评级机构为联合资信评估股份有限公司）。12.理财直接融资工具，融资人为宿迁市惠农产业发展股份有限公司，融资人评级为AA（评级机构为联合资信评估股份有限公司）。13.理财直接融资工具，融资人为无锡惠山高科有限公司 ，融资人评级为AA+（评级机构为上海新世纪资信评估投资服务有限公司）。14.理财直接融资工具，融资人为江苏宜兴环保科技工业园发展集团有限公司，融资人评级为AA（评级机构为东方金诚国际信用评估有限公司）。15.理财直接融资工具，融资人为南京滨江投资发展有限公司，融资人评级为AA+（评级机构为中诚信国际信用评级有限责任公司）。16.理财直接融资工具，融资人为诸暨市交通基础设施建设有限公司，融资人评级为AA（评级机构为上海新世纪资信评估投资服务有限公司）。17.理财直接融资工具，融资人为江苏宿城国有资产经营管理有限公司，融资人评级为AA（评级机构为中证鹏元资信评估股份有限公司）。18.理财直接融资工具，融资人为泗洪县城市建设投资经营集团有限公司，无外部评级。19.理财直接融资工具，融资人为长兴交通投资集团有限公司，融资人评级为AA+（评级机构为中证鹏元资信评估股份有限公司）。20.理财直接融资工具，融资人为绍兴市城中村改造建设投资有限公司，融资人评级为AA（评级机构为上海新世纪资信评估投资服务有限公司）。21.理财直接融资工具，融资人为金华金开国有资本投资有限公司，融资人评级为AA（评级机构为中诚信国际信用评级有限责任公司）。22.理财直接融资工具，融资人为镇江市风景旅游发展有限责任公司，融资人评级为AA（评级机构为中诚信国际信用评级有限责任公司）。23.理财直接融资工具，融资人为镇江城市建设产业集团有限公司，融资人评级为AA+（评级机构为东方金诚国际信用评估有限公司）。24.理财直接融资工具，融资人为江苏平陵建设投资集团有限公司，融资人评级为AA（评级机构为中诚信国际信用评级有限责任公司）。25.理财直接融资工具，融资人为江苏新海连发展集团有限公司，融资人评级为AA+（评级机构为上海新世纪资信评估投资服务有限公司）。26.理财直接融资工具，融资人为淮安高新控股有限公司，融资人评级为AA（评级机构为联合资信评估股份有限公司）。</w:t>
            </w:r>
          </w:p>
          <w:p>
            <w:pPr>
              <w:spacing w:line="200" w:lineRule="exact"/>
              <w:jc w:val="left"/>
            </w:pPr>
            <w:r>
              <w:rPr>
                <w:rFonts w:ascii="宋体" w:hAnsi="宋体" w:eastAsia="宋体" w:cs="宋体"/>
                <w:b/>
                <w:sz w:val="18"/>
              </w:rPr>
              <w:t>以上资产剩余期限均不超过产品期限。</w:t>
            </w:r>
          </w:p>
          <w:p>
            <w:pPr>
              <w:spacing w:line="200" w:lineRule="exact"/>
              <w:jc w:val="left"/>
            </w:pPr>
            <w:r>
              <w:br w:type="textWrapping"/>
            </w:r>
          </w:p>
          <w:p>
            <w:pPr>
              <w:spacing w:line="200" w:lineRule="exact"/>
              <w:jc w:val="left"/>
            </w:pPr>
            <w:r>
              <w:rPr>
                <w:rFonts w:ascii="宋体" w:hAnsi="宋体" w:eastAsia="宋体" w:cs="宋体"/>
                <w:b/>
                <w:sz w:val="18"/>
              </w:rPr>
              <w:t>产品管理人将优先选择上述备选非标准化债权类资产中的一笔或者多笔作为本理财产品投资的非标准化债权类资产，并在本理财产品的定期报告中进行信息披露。</w:t>
            </w:r>
          </w:p>
          <w:p>
            <w:pPr>
              <w:spacing w:line="200" w:lineRule="exact"/>
              <w:jc w:val="left"/>
            </w:pPr>
          </w:p>
          <w:p>
            <w:pPr>
              <w:spacing w:line="200" w:lineRule="exact"/>
              <w:jc w:val="left"/>
            </w:pPr>
            <w:r>
              <w:rPr>
                <w:rFonts w:ascii="宋体" w:hAnsi="宋体" w:eastAsia="宋体" w:cs="宋体"/>
                <w:b/>
                <w:sz w:val="18"/>
              </w:rPr>
              <w:t>若受到市场影响出现融资人临时变更融资要素（如取消该笔资产发行或改变资产的发行时间、资产收益等要素）导致本理财产品无法投资对应资产时，为最大程度保障投资者权益，管理人有权采取如下措施：</w:t>
            </w:r>
          </w:p>
          <w:p>
            <w:pPr>
              <w:spacing w:line="200" w:lineRule="exact"/>
              <w:jc w:val="left"/>
            </w:pPr>
            <w:r>
              <w:rPr>
                <w:rFonts w:ascii="宋体" w:hAnsi="宋体" w:eastAsia="宋体" w:cs="宋体"/>
                <w:b/>
                <w:sz w:val="18"/>
              </w:rPr>
              <w:t>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p>
          <w:p>
            <w:pPr>
              <w:spacing w:line="200" w:lineRule="exact"/>
            </w:pPr>
            <w:r>
              <w:rPr>
                <w:rFonts w:ascii="宋体" w:hAnsi="宋体" w:eastAsia="宋体" w:cs="宋体"/>
                <w:b/>
                <w:sz w:val="18"/>
              </w:rPr>
              <w:t>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s="Times New Roman"/>
                <w:caps w:val="0"/>
                <w:smallCaps w:val="0"/>
                <w:snapToGrid/>
                <w:vanish w:val="0"/>
                <w:color w:val="auto"/>
                <w:kern w:val="0"/>
                <w:sz w:val="18"/>
                <w:szCs w:val="18"/>
                <w:vertAlign w:val="baseline"/>
              </w:rPr>
            </w:pPr>
            <w:r>
              <w:rPr>
                <w:rFonts w:hint="eastAsia" w:ascii="宋体" w:eastAsia="宋体"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A份额：业绩比较基准为年化2.80%-3.60% 。</w:t>
            </w:r>
          </w:p>
          <w:p>
            <w:pPr>
              <w:spacing w:line="200" w:lineRule="exact"/>
            </w:pPr>
            <w:r>
              <w:rPr>
                <w:rFonts w:ascii="宋体" w:hAnsi="宋体" w:eastAsia="宋体" w:cs="宋体"/>
                <w:sz w:val="18"/>
              </w:rPr>
              <w:t>B份额：业绩比较基准为年化2.90%-3.70% 。</w:t>
            </w:r>
          </w:p>
          <w:p>
            <w:pPr>
              <w:spacing w:line="200" w:lineRule="exact"/>
            </w:pPr>
            <w:r>
              <w:rPr>
                <w:rFonts w:ascii="宋体" w:hAnsi="宋体" w:eastAsia="宋体" w:cs="宋体"/>
                <w:sz w:val="18"/>
              </w:rPr>
              <w:t>C份额：业绩比较基准为年化3.00%-3.80% 。</w:t>
            </w:r>
          </w:p>
          <w:p>
            <w:pPr>
              <w:spacing w:line="200" w:lineRule="exact"/>
            </w:pPr>
            <w:r>
              <w:rPr>
                <w:rFonts w:ascii="宋体" w:hAnsi="宋体" w:eastAsia="宋体" w:cs="宋体"/>
                <w:sz w:val="18"/>
              </w:rPr>
              <w:t>D份额：业绩比较基准为年化3.10%-3.90% 。</w:t>
            </w:r>
          </w:p>
          <w:p>
            <w:pPr>
              <w:spacing w:line="200" w:lineRule="exact"/>
            </w:pPr>
            <w:r>
              <w:rPr>
                <w:rFonts w:ascii="宋体" w:hAnsi="宋体" w:eastAsia="宋体" w:cs="宋体"/>
                <w:sz w:val="18"/>
              </w:rPr>
              <w:t>本产品A份额,B份额,C份额,D份额针对不同的销售机构及客群进行销售，设置有不同的销售费和管理费，导致业绩基准测算结果不同。</w:t>
            </w:r>
          </w:p>
          <w:p>
            <w:pPr>
              <w:spacing w:line="200" w:lineRule="exact"/>
            </w:pPr>
            <w:r>
              <w:rPr>
                <w:rFonts w:ascii="宋体" w:hAnsi="宋体" w:eastAsia="宋体" w:cs="宋体"/>
                <w:sz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pPr>
            <w:r>
              <w:rPr>
                <w:rFonts w:ascii="宋体" w:hAnsi="宋体" w:eastAsia="宋体" w:cs="宋体"/>
                <w:b/>
                <w:sz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宋体" w:eastAsia="宋体" w:cs="Times New Roman"/>
                <w:bCs/>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产品</w:t>
            </w:r>
            <w:r>
              <w:rPr>
                <w:rFonts w:hint="eastAsia" w:ascii="宋体" w:eastAsia="宋体"/>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b/>
                <w:sz w:val="18"/>
              </w:rPr>
              <w:t>申购费：本理财产品暂不收取申购费。</w:t>
            </w:r>
          </w:p>
          <w:p>
            <w:pPr>
              <w:spacing w:line="200" w:lineRule="exact"/>
            </w:pPr>
            <w:r>
              <w:rPr>
                <w:rFonts w:ascii="宋体" w:hAnsi="宋体" w:eastAsia="宋体" w:cs="宋体"/>
                <w:b/>
                <w:sz w:val="18"/>
              </w:rPr>
              <w:t>赎回费：本理财产品暂不收取赎回费。</w:t>
            </w:r>
          </w:p>
          <w:p>
            <w:pPr>
              <w:spacing w:line="200" w:lineRule="exact"/>
            </w:pPr>
            <w:r>
              <w:rPr>
                <w:rFonts w:ascii="宋体" w:hAnsi="宋体" w:eastAsia="宋体" w:cs="宋体"/>
                <w:b/>
                <w:sz w:val="18"/>
              </w:rPr>
              <w:t>销售费：本理财产品按前一日理财产品资产净值收取销售费，按日计提。</w:t>
            </w:r>
          </w:p>
          <w:p>
            <w:pPr>
              <w:spacing w:line="200" w:lineRule="exact"/>
            </w:pPr>
            <w:r>
              <w:rPr>
                <w:rFonts w:ascii="宋体" w:hAnsi="宋体" w:eastAsia="宋体" w:cs="宋体"/>
                <w:b/>
                <w:sz w:val="18"/>
              </w:rPr>
              <w:t>A份额：销售费年化0.2%。</w:t>
            </w:r>
          </w:p>
          <w:p>
            <w:pPr>
              <w:spacing w:line="200" w:lineRule="exact"/>
            </w:pPr>
            <w:r>
              <w:rPr>
                <w:rFonts w:ascii="宋体" w:hAnsi="宋体" w:eastAsia="宋体" w:cs="宋体"/>
                <w:b/>
                <w:sz w:val="18"/>
              </w:rPr>
              <w:t>B份额：销售费年化0.1%。</w:t>
            </w:r>
          </w:p>
          <w:p>
            <w:pPr>
              <w:spacing w:line="200" w:lineRule="exact"/>
            </w:pPr>
            <w:r>
              <w:rPr>
                <w:rFonts w:ascii="宋体" w:hAnsi="宋体" w:eastAsia="宋体" w:cs="宋体"/>
                <w:b/>
                <w:sz w:val="18"/>
              </w:rPr>
              <w:t>C份额：销售费年化0.1%。</w:t>
            </w:r>
          </w:p>
          <w:p>
            <w:pPr>
              <w:spacing w:line="200" w:lineRule="exact"/>
            </w:pPr>
            <w:r>
              <w:rPr>
                <w:rFonts w:ascii="宋体" w:hAnsi="宋体" w:eastAsia="宋体" w:cs="宋体"/>
                <w:b/>
                <w:sz w:val="18"/>
              </w:rPr>
              <w:t>D份额：销售费年化0%。</w:t>
            </w:r>
          </w:p>
          <w:p>
            <w:pPr>
              <w:spacing w:line="200" w:lineRule="exact"/>
            </w:pPr>
            <w:r>
              <w:rPr>
                <w:rFonts w:ascii="宋体" w:hAnsi="宋体" w:eastAsia="宋体" w:cs="宋体"/>
                <w:b/>
                <w:sz w:val="18"/>
              </w:rPr>
              <w:t>每日计提的销售费=前一日理财产品资产净值×年化销售费率÷365</w:t>
            </w:r>
          </w:p>
          <w:p>
            <w:pPr>
              <w:spacing w:line="200" w:lineRule="exact"/>
            </w:pPr>
            <w:r>
              <w:rPr>
                <w:rFonts w:ascii="宋体" w:hAnsi="宋体" w:eastAsia="宋体" w:cs="宋体"/>
                <w:b/>
                <w:sz w:val="18"/>
              </w:rPr>
              <w:t>固定管理费：本理财产品按前一日理财产品资产净值收取固定管理费，按日计提。</w:t>
            </w:r>
          </w:p>
          <w:p>
            <w:pPr>
              <w:spacing w:line="200" w:lineRule="exact"/>
            </w:pPr>
            <w:r>
              <w:rPr>
                <w:rFonts w:ascii="宋体" w:hAnsi="宋体" w:eastAsia="宋体" w:cs="宋体"/>
                <w:b/>
                <w:sz w:val="18"/>
              </w:rPr>
              <w:t>A份额：固定管理费年化0.2</w:t>
            </w:r>
            <w:r>
              <w:rPr>
                <w:rFonts w:hint="eastAsia" w:ascii="宋体" w:hAnsi="宋体" w:cs="宋体"/>
                <w:b/>
                <w:sz w:val="18"/>
                <w:lang w:val="en-US" w:eastAsia="zh-CN"/>
              </w:rPr>
              <w:t>5</w:t>
            </w:r>
            <w:r>
              <w:rPr>
                <w:rFonts w:ascii="宋体" w:hAnsi="宋体" w:eastAsia="宋体" w:cs="宋体"/>
                <w:b/>
                <w:sz w:val="18"/>
              </w:rPr>
              <w:t>%。</w:t>
            </w:r>
          </w:p>
          <w:p>
            <w:pPr>
              <w:spacing w:line="200" w:lineRule="exact"/>
            </w:pPr>
            <w:r>
              <w:rPr>
                <w:rFonts w:ascii="宋体" w:hAnsi="宋体" w:eastAsia="宋体" w:cs="宋体"/>
                <w:b/>
                <w:sz w:val="18"/>
              </w:rPr>
              <w:t>B份额：固定管理费年化0.2</w:t>
            </w:r>
            <w:r>
              <w:rPr>
                <w:rFonts w:hint="eastAsia" w:ascii="宋体" w:hAnsi="宋体" w:cs="宋体"/>
                <w:b/>
                <w:sz w:val="18"/>
                <w:lang w:val="en-US" w:eastAsia="zh-CN"/>
              </w:rPr>
              <w:t>5</w:t>
            </w:r>
            <w:r>
              <w:rPr>
                <w:rFonts w:ascii="宋体" w:hAnsi="宋体" w:eastAsia="宋体" w:cs="宋体"/>
                <w:b/>
                <w:sz w:val="18"/>
              </w:rPr>
              <w:t>%。</w:t>
            </w:r>
          </w:p>
          <w:p>
            <w:pPr>
              <w:spacing w:line="200" w:lineRule="exact"/>
            </w:pPr>
            <w:r>
              <w:rPr>
                <w:rFonts w:ascii="宋体" w:hAnsi="宋体" w:eastAsia="宋体" w:cs="宋体"/>
                <w:b/>
                <w:sz w:val="18"/>
              </w:rPr>
              <w:t>C份额：固定管理费年化0.1</w:t>
            </w:r>
            <w:r>
              <w:rPr>
                <w:rFonts w:hint="eastAsia" w:ascii="宋体" w:hAnsi="宋体" w:cs="宋体"/>
                <w:b/>
                <w:sz w:val="18"/>
                <w:lang w:val="en-US" w:eastAsia="zh-CN"/>
              </w:rPr>
              <w:t>5</w:t>
            </w:r>
            <w:r>
              <w:rPr>
                <w:rFonts w:ascii="宋体" w:hAnsi="宋体" w:eastAsia="宋体" w:cs="宋体"/>
                <w:b/>
                <w:sz w:val="18"/>
              </w:rPr>
              <w:t>%。</w:t>
            </w:r>
          </w:p>
          <w:p>
            <w:pPr>
              <w:spacing w:line="200" w:lineRule="exact"/>
            </w:pPr>
            <w:r>
              <w:rPr>
                <w:rFonts w:ascii="宋体" w:hAnsi="宋体" w:eastAsia="宋体" w:cs="宋体"/>
                <w:b/>
                <w:sz w:val="18"/>
              </w:rPr>
              <w:t>D份额：固定管理费年化0.1</w:t>
            </w:r>
            <w:r>
              <w:rPr>
                <w:rFonts w:hint="eastAsia" w:ascii="宋体" w:hAnsi="宋体" w:cs="宋体"/>
                <w:b/>
                <w:sz w:val="18"/>
                <w:lang w:val="en-US" w:eastAsia="zh-CN"/>
              </w:rPr>
              <w:t>5</w:t>
            </w:r>
            <w:r>
              <w:rPr>
                <w:rFonts w:ascii="宋体" w:hAnsi="宋体" w:eastAsia="宋体" w:cs="宋体"/>
                <w:b/>
                <w:sz w:val="18"/>
              </w:rPr>
              <w:t>%。</w:t>
            </w:r>
          </w:p>
          <w:p>
            <w:pPr>
              <w:spacing w:line="200" w:lineRule="exact"/>
            </w:pPr>
            <w:r>
              <w:rPr>
                <w:rFonts w:ascii="宋体" w:hAnsi="宋体" w:eastAsia="宋体" w:cs="宋体"/>
                <w:b/>
                <w:sz w:val="18"/>
              </w:rPr>
              <w:t>每日计提的固定管理费=前一日理财产品资产净值×年化固定管理费率÷365</w:t>
            </w:r>
          </w:p>
          <w:p>
            <w:pPr>
              <w:spacing w:line="200" w:lineRule="exact"/>
            </w:pPr>
            <w:r>
              <w:rPr>
                <w:rFonts w:ascii="宋体" w:hAnsi="宋体" w:eastAsia="宋体" w:cs="宋体"/>
                <w:b/>
                <w:sz w:val="18"/>
              </w:rPr>
              <w:t>托管费：本理财产品按前一日理财产品资产净值收取年化0.02%的托管费，按日计提。</w:t>
            </w:r>
          </w:p>
          <w:p>
            <w:pPr>
              <w:spacing w:line="200" w:lineRule="exact"/>
            </w:pPr>
            <w:r>
              <w:rPr>
                <w:rFonts w:ascii="宋体" w:hAnsi="宋体" w:eastAsia="宋体" w:cs="宋体"/>
                <w:b/>
                <w:sz w:val="18"/>
              </w:rPr>
              <w:t>每日计提的托管费=前一日理财产品资产净值×年化托管费率÷365</w:t>
            </w:r>
          </w:p>
          <w:p>
            <w:pPr>
              <w:spacing w:line="200" w:lineRule="exact"/>
            </w:pPr>
            <w:r>
              <w:rPr>
                <w:rFonts w:ascii="宋体" w:hAnsi="宋体" w:eastAsia="宋体" w:cs="宋体"/>
                <w:b/>
                <w:sz w:val="18"/>
              </w:rPr>
              <w:t>业绩报酬：</w:t>
            </w:r>
          </w:p>
          <w:p>
            <w:pPr>
              <w:spacing w:line="200" w:lineRule="exact"/>
            </w:pPr>
            <w:r>
              <w:rPr>
                <w:rFonts w:ascii="宋体" w:hAnsi="宋体" w:eastAsia="宋体" w:cs="宋体"/>
                <w:b/>
                <w:sz w:val="18"/>
              </w:rPr>
              <w:t>A份额：到期兑付时，如当期产品投资的实际资产组合收益（扣除销售费、固定管理费、托管费等相关费用）超过3.6%（年化）时，超过部分管理人将按50%收取业绩报酬。</w:t>
            </w:r>
          </w:p>
          <w:p>
            <w:pPr>
              <w:spacing w:line="200" w:lineRule="exact"/>
            </w:pPr>
            <w:r>
              <w:rPr>
                <w:rFonts w:ascii="宋体" w:hAnsi="宋体" w:eastAsia="宋体" w:cs="宋体"/>
                <w:b/>
                <w:sz w:val="18"/>
              </w:rPr>
              <w:t>B份额：到期兑付时，如当期产品投资的实际资产组合收益（扣除销售费、固定管理费、托管费等相关费用）超过3.7%（年化）时，超过部分管理人将按50%收取业绩报酬。</w:t>
            </w:r>
          </w:p>
          <w:p>
            <w:pPr>
              <w:spacing w:line="200" w:lineRule="exact"/>
            </w:pPr>
            <w:r>
              <w:rPr>
                <w:rFonts w:ascii="宋体" w:hAnsi="宋体" w:eastAsia="宋体" w:cs="宋体"/>
                <w:b/>
                <w:sz w:val="18"/>
              </w:rPr>
              <w:t>C份额：到期兑付时，如当期产品投资的实际资产组合收益（扣除销售费、固定管理费、托管费等相关费用）超过3.8%（年化）时，超过部分管理人将按50%收取业绩报酬。</w:t>
            </w:r>
          </w:p>
          <w:p>
            <w:pPr>
              <w:spacing w:line="200" w:lineRule="exact"/>
            </w:pPr>
            <w:r>
              <w:rPr>
                <w:rFonts w:ascii="宋体" w:hAnsi="宋体" w:eastAsia="宋体" w:cs="宋体"/>
                <w:b/>
                <w:sz w:val="18"/>
              </w:rPr>
              <w:t>D份额：到期兑付时，如当期产品投资的实际资产组合收益（扣除销售费、固定管理费、托管费等相关费用）超过3.9%（年化）时，超过部分管理人将按50%收取业绩报酬。</w:t>
            </w:r>
          </w:p>
          <w:p>
            <w:pPr>
              <w:spacing w:line="200" w:lineRule="exact"/>
            </w:pPr>
            <w:r>
              <w:rPr>
                <w:rFonts w:ascii="宋体" w:hAnsi="宋体" w:eastAsia="宋体" w:cs="宋体"/>
                <w:b/>
                <w:sz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color w:val="000000"/>
                <w:sz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宋体" w:hAnsi="宋体" w:eastAsia="宋体" w:cs="宋体"/>
                <w:color w:val="000000"/>
                <w:sz w:val="18"/>
              </w:rPr>
              <w:t>1.按照法律法规、监管规定及理财产品销售文件的约定，发行并管理理财产品；</w:t>
            </w:r>
          </w:p>
          <w:p>
            <w:pPr>
              <w:spacing w:line="200" w:lineRule="exact"/>
              <w:jc w:val="left"/>
            </w:pPr>
            <w:r>
              <w:rPr>
                <w:rFonts w:ascii="宋体" w:hAnsi="宋体" w:eastAsia="宋体" w:cs="宋体"/>
                <w:color w:val="000000"/>
                <w:sz w:val="18"/>
              </w:rPr>
              <w:t>2.根据理财产品的投资组合、同类产品过往业绩和风险状况等因素，对理财产品进行评级；</w:t>
            </w:r>
          </w:p>
          <w:p>
            <w:pPr>
              <w:spacing w:line="200" w:lineRule="exact"/>
              <w:jc w:val="left"/>
            </w:pPr>
            <w:r>
              <w:rPr>
                <w:rFonts w:ascii="宋体" w:hAnsi="宋体" w:eastAsia="宋体" w:cs="宋体"/>
                <w:color w:val="000000"/>
                <w:sz w:val="18"/>
              </w:rPr>
              <w:t>3.按照法律法规、监管规定及与投资者约定的信息披露渠道及时披露理财产品相关信息；</w:t>
            </w:r>
          </w:p>
          <w:p>
            <w:pPr>
              <w:spacing w:line="200" w:lineRule="exact"/>
              <w:jc w:val="left"/>
            </w:pPr>
            <w:r>
              <w:rPr>
                <w:rFonts w:ascii="宋体" w:hAnsi="宋体" w:eastAsia="宋体" w:cs="宋体"/>
                <w:color w:val="000000"/>
                <w:sz w:val="18"/>
              </w:rPr>
              <w:t>4.按照理财产品销售文件约定的投资范围和权限，负责理财产品资金的运用和管理，向投资者进行收益分配；</w:t>
            </w:r>
          </w:p>
          <w:p>
            <w:pPr>
              <w:spacing w:line="200" w:lineRule="exact"/>
              <w:jc w:val="left"/>
            </w:pPr>
            <w:r>
              <w:rPr>
                <w:rFonts w:ascii="宋体" w:hAnsi="宋体" w:eastAsia="宋体" w:cs="宋体"/>
                <w:color w:val="000000"/>
                <w:sz w:val="18"/>
              </w:rPr>
              <w:t>5.审慎选择理财产品销售机构，切实履行对销售机构的管理责任；</w:t>
            </w:r>
          </w:p>
          <w:p>
            <w:pPr>
              <w:spacing w:line="200" w:lineRule="exact"/>
              <w:jc w:val="left"/>
            </w:pPr>
            <w:r>
              <w:rPr>
                <w:rFonts w:ascii="宋体" w:hAnsi="宋体" w:eastAsia="宋体" w:cs="宋体"/>
                <w:color w:val="000000"/>
                <w:sz w:val="18"/>
              </w:rPr>
              <w:t>6.根据法律法规、监管规定建立健全投资者权益保护管理体系；</w:t>
            </w:r>
          </w:p>
          <w:p>
            <w:pPr>
              <w:spacing w:line="200" w:lineRule="exact"/>
              <w:jc w:val="left"/>
            </w:pPr>
            <w:r>
              <w:rPr>
                <w:rFonts w:ascii="宋体" w:hAnsi="宋体" w:eastAsia="宋体" w:cs="宋体"/>
                <w:color w:val="000000"/>
                <w:sz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hd w:val="clear" w:color="auto" w:fill="auto"/>
              <w:spacing w:line="200" w:lineRule="exact"/>
              <w:jc w:val="left"/>
              <w:rPr>
                <w:rFonts w:ascii="宋体" w:hAnsi="宋体" w:eastAsia="宋体" w:cs="宋体"/>
                <w:color w:val="000000"/>
                <w:sz w:val="18"/>
              </w:rPr>
            </w:pPr>
            <w:r>
              <w:rPr>
                <w:rFonts w:ascii="宋体" w:hAnsi="宋体" w:eastAsia="宋体" w:cs="宋体"/>
                <w:color w:val="000000"/>
                <w:sz w:val="18"/>
              </w:rPr>
              <w:t>本理财产品销售机构为南银理财有限责任公司,南京银行股份有限公司,兴业银行股份有限公司,江苏太仓农村商业银行股份有限公司,青岛银行股份有限公司,杭州银行股份有限公司,汉口银行股份有限公司,齐商银行股份有限公司,嘉兴银行股份有限公司,江苏常熟农村商业银行股份有限公司,江苏苏州农村商业银行股份有限公司,长沙银行股份有限公司,厦门银行股份有限公司,福建海峡银行股份有限公司,秦皇岛银行股份有限公司,泰安银行股份有限公司,宁波东海银行股份有限公司,齐鲁银行股份有限公司,贵阳银行股份有限公司,深圳前海微众银行股份有限公司,云南红塔银行股份有限公司,中原银行股份有限公司,九江银行股份有限公司,宁夏银行股份有限公司,天津农村商业银行股份有限公司,江苏紫金农村商业银行股份有限公司,温州银行股份有限公司,湖南银行股份有限公司,江苏滨海农村商业银行股份有限公司,江苏金湖农村商业银行股份有限公司,苏州银行股份有限公司,蒙商银行股份有限公司,江苏江南农村商业银行股份有限公司,海口农村商业银行股份有限公司,桂林银行股份有限公司,浙商银行股份有限公司,富邦华一银行有限公司,重庆富民银行股份有限公司,济宁银行股份有限公司,宁波通商银行股份有限公司,中邮邮惠万家银行有限责任公司,日照银行股份有限公司,广州银行股份有限公司,无锡农村商业银行股份有限公司,无锡锡商银行股份有限公司,江苏丹阳农村商业银行股份有限公司,江苏扬中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新沂农村商业银行股份有限公司,江苏邳州农村商业银行股份有限公司,江苏民丰农村商业银行股份有限公司,江苏盐城农村商业银行股份有限公司,江苏东台农村商业银行股份有限公司,江苏阜宁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洪泽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吉林亿联银行股份有限公司,枣庄银行股份有限公司。管理人有权调整本理财产品的销售机构并进行信息披露。</w:t>
            </w:r>
          </w:p>
          <w:p>
            <w:pPr>
              <w:shd w:val="clear" w:color="auto" w:fill="auto"/>
              <w:spacing w:line="200" w:lineRule="exact"/>
              <w:jc w:val="left"/>
              <w:rPr>
                <w:rFonts w:ascii="宋体" w:hAnsi="宋体" w:eastAsia="宋体" w:cs="宋体"/>
                <w:color w:val="000000"/>
                <w:sz w:val="18"/>
              </w:rPr>
            </w:pPr>
            <w:r>
              <w:rPr>
                <w:rFonts w:ascii="宋体" w:hAnsi="宋体" w:eastAsia="宋体" w:cs="宋体"/>
                <w:color w:val="000000"/>
                <w:sz w:val="18"/>
              </w:rPr>
              <w:t>销售机构主要职责如下：</w:t>
            </w:r>
          </w:p>
          <w:p>
            <w:pPr>
              <w:shd w:val="clear" w:color="auto" w:fill="auto"/>
              <w:spacing w:line="200" w:lineRule="exact"/>
              <w:jc w:val="left"/>
              <w:rPr>
                <w:rFonts w:ascii="宋体" w:hAnsi="宋体" w:eastAsia="宋体" w:cs="宋体"/>
                <w:color w:val="000000"/>
                <w:sz w:val="18"/>
              </w:rPr>
            </w:pPr>
            <w:r>
              <w:rPr>
                <w:rFonts w:ascii="宋体" w:hAnsi="宋体" w:eastAsia="宋体" w:cs="宋体"/>
                <w:color w:val="000000"/>
                <w:sz w:val="18"/>
              </w:rPr>
              <w:t>1.按照法律法规、监管规定及理财产品销售文件的约定，开展理财产品销售活动，向投资者充分披露信息和揭示风险；</w:t>
            </w:r>
          </w:p>
          <w:p>
            <w:pPr>
              <w:shd w:val="clear" w:color="auto" w:fill="auto"/>
              <w:spacing w:line="200" w:lineRule="exact"/>
              <w:jc w:val="left"/>
              <w:rPr>
                <w:rFonts w:ascii="宋体" w:hAnsi="宋体" w:eastAsia="宋体" w:cs="宋体"/>
                <w:color w:val="000000"/>
                <w:sz w:val="18"/>
              </w:rPr>
            </w:pPr>
            <w:r>
              <w:rPr>
                <w:rFonts w:ascii="宋体" w:hAnsi="宋体" w:eastAsia="宋体" w:cs="宋体"/>
                <w:color w:val="000000"/>
                <w:sz w:val="18"/>
              </w:rPr>
              <w:t>2.对非机构投资者的风险承受能力进行评估，确保投资者风险承受能力评估的客观性、及时性和有效性；</w:t>
            </w:r>
          </w:p>
          <w:p>
            <w:pPr>
              <w:shd w:val="clear" w:color="auto" w:fill="auto"/>
              <w:spacing w:line="200" w:lineRule="exact"/>
              <w:jc w:val="left"/>
              <w:rPr>
                <w:rFonts w:ascii="宋体" w:hAnsi="宋体" w:eastAsia="宋体" w:cs="宋体"/>
                <w:color w:val="000000"/>
                <w:sz w:val="18"/>
              </w:rPr>
            </w:pPr>
            <w:r>
              <w:rPr>
                <w:rFonts w:ascii="宋体" w:hAnsi="宋体" w:eastAsia="宋体" w:cs="宋体"/>
                <w:color w:val="000000"/>
                <w:sz w:val="18"/>
              </w:rPr>
              <w:t>3.妥善保管投资者理财产品销售相关资料，保管年限不低于20年；</w:t>
            </w:r>
          </w:p>
          <w:p>
            <w:pPr>
              <w:shd w:val="clear" w:color="auto" w:fill="auto"/>
              <w:spacing w:line="200" w:lineRule="exact"/>
              <w:jc w:val="left"/>
              <w:rPr>
                <w:rFonts w:ascii="宋体" w:hAnsi="宋体" w:eastAsia="宋体" w:cs="宋体"/>
                <w:color w:val="000000"/>
                <w:sz w:val="18"/>
              </w:rPr>
            </w:pPr>
            <w:r>
              <w:rPr>
                <w:rFonts w:ascii="宋体" w:hAnsi="宋体" w:eastAsia="宋体" w:cs="宋体"/>
                <w:color w:val="000000"/>
                <w:sz w:val="18"/>
              </w:rPr>
              <w:t>4.根据反洗钱、反恐怖融资及非居民金融账户涉税信息尽职调查等相关法律法规要求识别客户身份；</w:t>
            </w:r>
          </w:p>
          <w:p>
            <w:pPr>
              <w:shd w:val="clear" w:color="auto" w:fill="auto"/>
              <w:spacing w:line="200" w:lineRule="exact"/>
              <w:jc w:val="left"/>
              <w:rPr>
                <w:rFonts w:ascii="宋体" w:hAnsi="宋体" w:eastAsia="宋体" w:cs="宋体"/>
                <w:color w:val="000000"/>
                <w:sz w:val="18"/>
              </w:rPr>
            </w:pPr>
            <w:r>
              <w:rPr>
                <w:rFonts w:ascii="宋体" w:hAnsi="宋体" w:eastAsia="宋体" w:cs="宋体"/>
                <w:color w:val="000000"/>
                <w:sz w:val="18"/>
              </w:rPr>
              <w:t>5.建立健全投资者权益保护管理体系，加强投资者适当性管理；</w:t>
            </w:r>
          </w:p>
          <w:p>
            <w:pPr>
              <w:shd w:val="clear" w:color="auto" w:fill="auto"/>
              <w:spacing w:line="200" w:lineRule="exact"/>
              <w:jc w:val="left"/>
              <w:rPr>
                <w:rFonts w:ascii="宋体" w:hAnsi="宋体" w:eastAsia="宋体" w:cs="宋体"/>
                <w:color w:val="000000"/>
                <w:sz w:val="18"/>
              </w:rPr>
            </w:pPr>
            <w:r>
              <w:rPr>
                <w:rFonts w:ascii="宋体" w:hAnsi="宋体" w:eastAsia="宋体" w:cs="宋体"/>
                <w:color w:val="000000"/>
                <w:sz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本理财产品托管人为南京银行股份有限公司，主要职责如下：</w:t>
            </w:r>
          </w:p>
          <w:p>
            <w:pPr>
              <w:spacing w:line="200" w:lineRule="exact"/>
            </w:pPr>
            <w:r>
              <w:rPr>
                <w:rFonts w:ascii="宋体" w:hAnsi="宋体" w:eastAsia="宋体" w:cs="宋体"/>
                <w:sz w:val="18"/>
              </w:rPr>
              <w:t>1.安全保管理财产品财产；</w:t>
            </w:r>
          </w:p>
          <w:p>
            <w:pPr>
              <w:spacing w:line="200" w:lineRule="exact"/>
            </w:pPr>
            <w:r>
              <w:rPr>
                <w:rFonts w:ascii="宋体" w:hAnsi="宋体" w:eastAsia="宋体" w:cs="宋体"/>
                <w:sz w:val="18"/>
              </w:rPr>
              <w:t>2.为每只理财产品开设独立的托管账户，不同托管账户中的资产应当相互独立；</w:t>
            </w:r>
          </w:p>
          <w:p>
            <w:pPr>
              <w:spacing w:line="200" w:lineRule="exact"/>
            </w:pPr>
            <w:r>
              <w:rPr>
                <w:rFonts w:ascii="宋体" w:hAnsi="宋体" w:eastAsia="宋体" w:cs="宋体"/>
                <w:sz w:val="18"/>
              </w:rPr>
              <w:t>3.按照托管协议约定和管理人的投资指令，及时办理清算、交割事宜；</w:t>
            </w:r>
          </w:p>
          <w:p>
            <w:pPr>
              <w:spacing w:line="200" w:lineRule="exact"/>
            </w:pPr>
            <w:r>
              <w:rPr>
                <w:rFonts w:ascii="宋体" w:hAnsi="宋体" w:eastAsia="宋体" w:cs="宋体"/>
                <w:sz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宋体" w:hAnsi="宋体" w:eastAsia="宋体" w:cs="宋体"/>
                <w:sz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宋体" w:hAnsi="宋体" w:eastAsia="宋体" w:cs="宋体"/>
                <w:sz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宋体" w:hAnsi="宋体" w:eastAsia="宋体" w:cs="宋体"/>
                <w:sz w:val="18"/>
              </w:rPr>
              <w:t>7.理财托管业务活动的记录、账册、报表和其他相关资料保存20年以上；</w:t>
            </w:r>
          </w:p>
          <w:p>
            <w:pPr>
              <w:spacing w:line="200" w:lineRule="exact"/>
            </w:pPr>
            <w:r>
              <w:rPr>
                <w:rFonts w:ascii="宋体" w:hAnsi="宋体" w:eastAsia="宋体" w:cs="宋体"/>
                <w:sz w:val="18"/>
              </w:rPr>
              <w:t>8.对理财产品投资信息和相关资料承担保密责任，除法律、行政法规、规章规定、审计要求或者合同约定外，不得向任何机构或者个人提供相关信息和资料；</w:t>
            </w:r>
          </w:p>
          <w:p>
            <w:pPr>
              <w:spacing w:line="200" w:lineRule="exact"/>
            </w:pPr>
            <w:r>
              <w:rPr>
                <w:rFonts w:ascii="宋体" w:hAnsi="宋体" w:eastAsia="宋体" w:cs="宋体"/>
                <w:sz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合作机构为华夏基金管理有限公司、江苏省国际信托有限责任公司、景顺长城基金管理有限公司、南方基金管理股份有限公司、鹏华基金管理有限公司、万家基金管理有限公司、中融基金管理有限公司、鑫元基金管理有限公司，上述投资合作机构主要职责对应如下，具体职责以管理人与投资合作机构签署的合同为准。</w:t>
            </w:r>
          </w:p>
          <w:p>
            <w:pPr>
              <w:spacing w:line="200" w:lineRule="exact"/>
            </w:pPr>
            <w:r>
              <w:rPr>
                <w:rFonts w:ascii="宋体" w:hAnsi="宋体" w:eastAsia="宋体" w:cs="宋体"/>
                <w:sz w:val="18"/>
              </w:rPr>
              <w:t>合作机构为从事理财产品受托投资的机构，主要承担根据合同约定进行受托资金的投资管理的职责：华夏基金管理有限公司、江苏省国际信托有限责任公司、景顺长城基金管理有限公司、南方基金管理股份有限公司、鹏华基金管理有限公司、万家基金管理有限公司、中融基金管理有限公司、鑫元基金管理有限公司。</w:t>
            </w:r>
          </w:p>
          <w:p>
            <w:pPr>
              <w:spacing w:line="200" w:lineRule="exact"/>
            </w:pPr>
            <w:r>
              <w:rPr>
                <w:rFonts w:ascii="宋体" w:hAnsi="宋体" w:eastAsia="宋体" w:cs="宋体"/>
                <w:sz w:val="18"/>
              </w:rPr>
              <w:t>若上述合作机构及其职责发生调整，管理人将在本理财产品的定期报告中进行信息披露。</w:t>
            </w:r>
          </w:p>
          <w:p>
            <w:pPr>
              <w:spacing w:line="200" w:lineRule="exact"/>
            </w:pPr>
            <w:r>
              <w:rPr>
                <w:rFonts w:ascii="宋体" w:hAnsi="宋体" w:eastAsia="宋体" w:cs="宋体"/>
                <w:sz w:val="18"/>
              </w:rPr>
              <w:t>上述投资合作机构简介：</w:t>
            </w:r>
          </w:p>
          <w:p>
            <w:pPr>
              <w:spacing w:line="200" w:lineRule="exact"/>
            </w:pPr>
            <w:r>
              <w:rPr>
                <w:rFonts w:ascii="宋体" w:hAnsi="宋体" w:eastAsia="宋体" w:cs="宋体"/>
                <w:sz w:val="18"/>
              </w:rPr>
              <w:t>华夏基金管理有限公司成立于1998年04月09日，注册资本金2.38亿元。</w:t>
            </w:r>
          </w:p>
          <w:p>
            <w:pPr>
              <w:spacing w:line="200" w:lineRule="exact"/>
            </w:pPr>
            <w:r>
              <w:rPr>
                <w:rFonts w:ascii="宋体" w:hAnsi="宋体" w:eastAsia="宋体" w:cs="宋体"/>
                <w:sz w:val="18"/>
              </w:rPr>
              <w:t>江苏省国际信托有限责任公司成立于1992年06月01日，注册资本金87.60亿元。</w:t>
            </w:r>
          </w:p>
          <w:p>
            <w:pPr>
              <w:spacing w:line="200" w:lineRule="exact"/>
            </w:pPr>
            <w:r>
              <w:rPr>
                <w:rFonts w:ascii="宋体" w:hAnsi="宋体" w:eastAsia="宋体" w:cs="宋体"/>
                <w:sz w:val="18"/>
              </w:rPr>
              <w:t>景顺长城基金管理有限公司成立于2003年06月12日，注册资本金1.3亿元。</w:t>
            </w:r>
          </w:p>
          <w:p>
            <w:pPr>
              <w:spacing w:line="200" w:lineRule="exact"/>
            </w:pPr>
            <w:r>
              <w:rPr>
                <w:rFonts w:ascii="宋体" w:hAnsi="宋体" w:eastAsia="宋体" w:cs="宋体"/>
                <w:sz w:val="18"/>
              </w:rPr>
              <w:t>南方基金管理股份有限公司成立于1998年03月06日，注册资本金3.62亿元。</w:t>
            </w:r>
          </w:p>
          <w:p>
            <w:pPr>
              <w:spacing w:line="200" w:lineRule="exact"/>
            </w:pPr>
            <w:r>
              <w:rPr>
                <w:rFonts w:ascii="宋体" w:hAnsi="宋体" w:eastAsia="宋体" w:cs="宋体"/>
                <w:sz w:val="18"/>
              </w:rPr>
              <w:t>鹏华基金管理有限公司成立于1998年12月22日，注册资本金1.5亿元。</w:t>
            </w:r>
          </w:p>
          <w:p>
            <w:pPr>
              <w:spacing w:line="200" w:lineRule="exact"/>
            </w:pPr>
            <w:r>
              <w:rPr>
                <w:rFonts w:ascii="宋体" w:hAnsi="宋体" w:eastAsia="宋体" w:cs="宋体"/>
                <w:sz w:val="18"/>
              </w:rPr>
              <w:t>万家基金管理有限公司成立于2002年08月23日，注册资本金3亿元。</w:t>
            </w:r>
          </w:p>
          <w:p>
            <w:pPr>
              <w:spacing w:line="200" w:lineRule="exact"/>
            </w:pPr>
            <w:r>
              <w:rPr>
                <w:rFonts w:ascii="宋体" w:hAnsi="宋体" w:eastAsia="宋体" w:cs="宋体"/>
                <w:sz w:val="18"/>
              </w:rPr>
              <w:t>中融基金管理有限公司成立于2013年05月31日，注册资本金11.5亿元。</w:t>
            </w:r>
          </w:p>
          <w:p>
            <w:pPr>
              <w:spacing w:line="200" w:lineRule="exact"/>
            </w:pPr>
            <w:r>
              <w:rPr>
                <w:rFonts w:ascii="宋体" w:hAnsi="宋体" w:eastAsia="宋体" w:cs="宋体"/>
                <w:sz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eastAsia="宋体" w:cs="宋体"/>
                <w:color w:val="000000"/>
                <w:sz w:val="18"/>
              </w:rPr>
              <w:t>1.本理财产品为封闭式产品，在封闭期内不开放申购/赎回，投资者应考虑产品期限并合理安排自身投资计划。</w:t>
            </w:r>
          </w:p>
          <w:p>
            <w:pPr>
              <w:spacing w:line="200" w:lineRule="exact"/>
              <w:jc w:val="left"/>
            </w:pPr>
            <w:r>
              <w:rPr>
                <w:rFonts w:ascii="宋体" w:hAnsi="宋体" w:eastAsia="宋体" w:cs="宋体"/>
                <w:color w:val="000000"/>
                <w:sz w:val="18"/>
              </w:rPr>
              <w:t>2.管理人在本理财产品存续期间按照监管规定进行信息披露，详见本理财产品说明书第五条信息披露。</w:t>
            </w:r>
          </w:p>
          <w:p>
            <w:pPr>
              <w:spacing w:line="200" w:lineRule="exact"/>
              <w:jc w:val="left"/>
            </w:pPr>
            <w:r>
              <w:rPr>
                <w:rFonts w:ascii="宋体" w:hAnsi="宋体" w:eastAsia="宋体" w:cs="宋体"/>
                <w:color w:val="000000"/>
                <w:sz w:val="18"/>
              </w:rPr>
              <w:t>3.本理财产品投资的资产管理产品的业绩报酬、赎回费等的提取（如有）可能造成本理财产品净值的下降。</w:t>
            </w:r>
          </w:p>
          <w:p>
            <w:pPr>
              <w:spacing w:line="200" w:lineRule="exact"/>
              <w:jc w:val="left"/>
            </w:pPr>
            <w:r>
              <w:rPr>
                <w:rFonts w:ascii="宋体" w:hAnsi="宋体" w:eastAsia="宋体" w:cs="宋体"/>
                <w:b/>
                <w:color w:val="000000"/>
                <w:sz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Times New Roman" w:hAnsi="Times New Roman" w:eastAsia="宋体"/>
                <w:caps w:val="0"/>
                <w:smallCaps w:val="0"/>
                <w:snapToGrid/>
                <w:vanish w:val="0"/>
                <w:color w:val="auto"/>
                <w:kern w:val="0"/>
                <w:sz w:val="18"/>
                <w:szCs w:val="18"/>
                <w:vertAlign w:val="baseline"/>
              </w:rPr>
            </w:pPr>
            <w:r>
              <w:rPr>
                <w:rFonts w:hint="eastAsia" w:ascii="宋体" w:eastAsia="宋体"/>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eastAsia="宋体" w:cs="宋体"/>
                <w:sz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rPr>
          <w:rFonts w:hint="eastAsia"/>
          <w:b/>
          <w:sz w:val="15"/>
          <w:szCs w:val="15"/>
        </w:rPr>
      </w:pPr>
      <w:r>
        <w:rPr>
          <w:rFonts w:ascii="Times New Roman" w:hAnsi="Times New Roman" w:eastAsia="宋体"/>
          <w:b/>
          <w:caps w:val="0"/>
          <w:smallCaps w:val="0"/>
          <w:snapToGrid/>
          <w:vanish w:val="0"/>
          <w:color w:val="auto"/>
          <w:sz w:val="15"/>
          <w:szCs w:val="15"/>
          <w:vertAlign w:val="baseline"/>
        </w:rPr>
        <w:t>特别说明：本理财产品无预期收益率，</w:t>
      </w:r>
      <w:r>
        <w:rPr>
          <w:rFonts w:ascii="Times New Roman" w:hAnsi="Times New Roman" w:eastAsia="宋体"/>
          <w:b/>
          <w:caps w:val="0"/>
          <w:smallCaps w:val="0"/>
          <w:snapToGrid/>
          <w:vanish w:val="0"/>
          <w:color w:val="auto"/>
          <w:sz w:val="15"/>
          <w:szCs w:val="15"/>
          <w:u w:val="single"/>
          <w:vertAlign w:val="baseline"/>
        </w:rPr>
        <w:t>理财产品过往业绩不代表其未来表现，不等于理财产品实际收益，</w:t>
      </w:r>
      <w:r>
        <w:rPr>
          <w:rFonts w:ascii="Times New Roman" w:hAnsi="Times New Roman" w:eastAsia="宋体"/>
          <w:b/>
          <w:caps w:val="0"/>
          <w:smallCaps w:val="0"/>
          <w:snapToGrid/>
          <w:vanish w:val="0"/>
          <w:color w:val="auto"/>
          <w:sz w:val="15"/>
          <w:szCs w:val="15"/>
          <w:vertAlign w:val="baseline"/>
        </w:rPr>
        <w:t>投资须谨慎。</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Times New Roman" w:hAnsi="Times New Roman" w:eastAsia="宋体"/>
          <w:b/>
          <w:bCs/>
          <w:vanish w:val="0"/>
          <w:color w:val="3D3D3D"/>
          <w:kern w:val="0"/>
          <w:sz w:val="15"/>
          <w:szCs w:val="15"/>
        </w:rPr>
      </w:pPr>
      <w:r>
        <w:rPr>
          <w:rFonts w:hint="eastAsia" w:ascii="宋体" w:eastAsia="宋体"/>
          <w:b/>
          <w:bCs/>
          <w:vanish w:val="0"/>
          <w:color w:val="3D3D3D"/>
          <w:kern w:val="0"/>
          <w:sz w:val="15"/>
          <w:szCs w:val="15"/>
        </w:rPr>
        <w:t>第二条</w:t>
      </w:r>
      <w:r>
        <w:rPr>
          <w:rFonts w:hint="eastAsia" w:ascii="Times New Roman" w:hAnsi="Times New Roman" w:eastAsia="宋体" w:cs="Times New Roman"/>
          <w:b/>
          <w:bCs/>
          <w:vanish w:val="0"/>
          <w:color w:val="3D3D3D"/>
          <w:kern w:val="0"/>
          <w:sz w:val="15"/>
          <w:szCs w:val="15"/>
        </w:rPr>
        <w:t xml:space="preserve">  </w:t>
      </w:r>
      <w:r>
        <w:rPr>
          <w:rFonts w:hint="eastAsia" w:ascii="宋体" w:eastAsia="宋体"/>
          <w:b/>
          <w:bCs/>
          <w:vanish w:val="0"/>
          <w:color w:val="3D3D3D"/>
          <w:kern w:val="0"/>
          <w:sz w:val="15"/>
          <w:szCs w:val="15"/>
        </w:rPr>
        <w:t>名词释义</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在本理财产品说明书中，除非上下文另有明确约定，下列用词将具有如下含义：</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参与主体用语</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1.南银理财/管理人/</w:t>
      </w:r>
      <w:r>
        <w:rPr>
          <w:rFonts w:hint="eastAsia"/>
          <w:color w:val="3D3D3D"/>
          <w:kern w:val="0"/>
          <w:sz w:val="15"/>
          <w:szCs w:val="15"/>
          <w:highlight w:val="none"/>
          <w:lang w:val="en-US" w:eastAsia="zh-CN"/>
        </w:rPr>
        <w:t>产品管理人/</w:t>
      </w:r>
      <w:r>
        <w:rPr>
          <w:color w:val="3D3D3D"/>
          <w:kern w:val="0"/>
          <w:sz w:val="15"/>
          <w:szCs w:val="15"/>
          <w:highlight w:val="none"/>
        </w:rPr>
        <w:t>理财产品管理人：指南银理财有限责任公司。</w:t>
      </w:r>
    </w:p>
    <w:p>
      <w:pPr>
        <w:pStyle w:val="17"/>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color w:val="3D3D3D"/>
          <w:kern w:val="0"/>
          <w:sz w:val="15"/>
          <w:szCs w:val="15"/>
          <w:highlight w:val="none"/>
          <w:lang w:eastAsia="zh-CN"/>
        </w:rPr>
        <w:t xml:space="preserve">     2.销售</w:t>
      </w:r>
      <w:r>
        <w:rPr>
          <w:rFonts w:hint="eastAsia"/>
          <w:color w:val="3D3D3D"/>
          <w:kern w:val="0"/>
          <w:sz w:val="15"/>
          <w:szCs w:val="15"/>
          <w:highlight w:val="none"/>
        </w:rPr>
        <w:t>机构：指</w:t>
      </w:r>
      <w:r>
        <w:rPr>
          <w:rFonts w:hint="eastAsia"/>
          <w:color w:val="3D3D3D"/>
          <w:kern w:val="0"/>
          <w:sz w:val="15"/>
          <w:szCs w:val="15"/>
          <w:highlight w:val="none"/>
          <w:lang w:eastAsia="zh-CN"/>
        </w:rPr>
        <w:t>本</w:t>
      </w:r>
      <w:r>
        <w:rPr>
          <w:rFonts w:hint="eastAsia"/>
          <w:color w:val="3D3D3D"/>
          <w:kern w:val="0"/>
          <w:sz w:val="15"/>
          <w:szCs w:val="15"/>
          <w:highlight w:val="none"/>
        </w:rPr>
        <w:t>理财产品的销售机构</w:t>
      </w:r>
      <w:r>
        <w:rPr>
          <w:rFonts w:hint="eastAsia"/>
          <w:color w:val="3D3D3D"/>
          <w:kern w:val="0"/>
          <w:sz w:val="15"/>
          <w:szCs w:val="15"/>
          <w:highlight w:val="none"/>
          <w:lang w:eastAsia="zh-CN"/>
        </w:rPr>
        <w:t>，</w:t>
      </w:r>
      <w:r>
        <w:rPr>
          <w:rFonts w:hint="eastAsia"/>
          <w:color w:val="3D3D3D"/>
          <w:kern w:val="0"/>
          <w:sz w:val="15"/>
          <w:szCs w:val="15"/>
          <w:highlight w:val="none"/>
          <w:lang w:val="en-US" w:eastAsia="zh-CN"/>
        </w:rPr>
        <w:t>包括</w:t>
      </w:r>
      <w:r>
        <w:rPr>
          <w:rFonts w:hint="eastAsia"/>
          <w:color w:val="3D3D3D"/>
          <w:kern w:val="0"/>
          <w:sz w:val="15"/>
          <w:szCs w:val="15"/>
          <w:highlight w:val="none"/>
        </w:rPr>
        <w:t>销售本公司发行理财产品的理财公司</w:t>
      </w:r>
      <w:r>
        <w:rPr>
          <w:rFonts w:hint="eastAsia"/>
          <w:color w:val="3D3D3D"/>
          <w:kern w:val="0"/>
          <w:sz w:val="15"/>
          <w:szCs w:val="15"/>
          <w:highlight w:val="none"/>
          <w:lang w:val="en-US" w:eastAsia="zh-CN"/>
        </w:rPr>
        <w:t>即南银理财，以及</w:t>
      </w:r>
      <w:r>
        <w:rPr>
          <w:rFonts w:hint="eastAsia"/>
          <w:color w:val="3D3D3D"/>
          <w:kern w:val="0"/>
          <w:sz w:val="15"/>
          <w:szCs w:val="15"/>
          <w:highlight w:val="none"/>
        </w:rPr>
        <w:t>接受</w:t>
      </w:r>
      <w:r>
        <w:rPr>
          <w:rFonts w:hint="eastAsia"/>
          <w:color w:val="3D3D3D"/>
          <w:kern w:val="0"/>
          <w:sz w:val="15"/>
          <w:szCs w:val="15"/>
          <w:highlight w:val="none"/>
          <w:lang w:val="en-US" w:eastAsia="zh-CN"/>
        </w:rPr>
        <w:t>南银理财</w:t>
      </w:r>
      <w:r>
        <w:rPr>
          <w:rFonts w:hint="eastAsia"/>
          <w:color w:val="3D3D3D"/>
          <w:kern w:val="0"/>
          <w:sz w:val="15"/>
          <w:szCs w:val="15"/>
          <w:highlight w:val="none"/>
        </w:rPr>
        <w:t>委托销售其发行理财产品的代理销售机构</w:t>
      </w:r>
      <w:r>
        <w:rPr>
          <w:rFonts w:hint="eastAsia"/>
          <w:color w:val="3D3D3D"/>
          <w:kern w:val="0"/>
          <w:sz w:val="15"/>
          <w:szCs w:val="15"/>
          <w:highlight w:val="none"/>
          <w:lang w:eastAsia="zh-CN"/>
        </w:rPr>
        <w:t>（</w:t>
      </w:r>
      <w:r>
        <w:rPr>
          <w:rFonts w:hint="eastAsia"/>
          <w:color w:val="3D3D3D"/>
          <w:kern w:val="0"/>
          <w:sz w:val="15"/>
          <w:szCs w:val="15"/>
          <w:highlight w:val="none"/>
          <w:lang w:val="en-US" w:eastAsia="zh-CN"/>
        </w:rPr>
        <w:t>代销机构</w:t>
      </w:r>
      <w:r>
        <w:rPr>
          <w:rFonts w:hint="eastAsia"/>
          <w:color w:val="3D3D3D"/>
          <w:kern w:val="0"/>
          <w:sz w:val="15"/>
          <w:szCs w:val="15"/>
          <w:highlight w:val="none"/>
          <w:lang w:eastAsia="zh-CN"/>
        </w:rPr>
        <w:t>）</w:t>
      </w:r>
      <w:r>
        <w:rPr>
          <w:rFonts w:hint="eastAsia"/>
          <w:color w:val="3D3D3D"/>
          <w:kern w:val="0"/>
          <w:sz w:val="15"/>
          <w:szCs w:val="15"/>
          <w:highlight w:val="none"/>
        </w:rPr>
        <w:t>。</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3.托管人：</w:t>
      </w:r>
      <w:r>
        <w:rPr>
          <w:rFonts w:hint="eastAsia"/>
          <w:color w:val="3D3D3D"/>
          <w:kern w:val="0"/>
          <w:sz w:val="15"/>
          <w:szCs w:val="15"/>
          <w:highlight w:val="none"/>
        </w:rPr>
        <w:t>指根据管理人委托，对理财产品财产进行托管的机构</w:t>
      </w:r>
      <w:r>
        <w:rPr>
          <w:color w:val="3D3D3D"/>
          <w:kern w:val="0"/>
          <w:sz w:val="15"/>
          <w:szCs w:val="15"/>
          <w:highlight w:val="none"/>
        </w:rPr>
        <w:t>。</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4.认购</w:t>
      </w:r>
      <w:r>
        <w:rPr>
          <w:rFonts w:hint="eastAsia"/>
          <w:color w:val="3D3D3D"/>
          <w:kern w:val="0"/>
          <w:sz w:val="15"/>
          <w:szCs w:val="15"/>
          <w:highlight w:val="none"/>
        </w:rPr>
        <w:t>/申购</w:t>
      </w:r>
      <w:r>
        <w:rPr>
          <w:color w:val="3D3D3D"/>
          <w:kern w:val="0"/>
          <w:sz w:val="15"/>
          <w:szCs w:val="15"/>
          <w:highlight w:val="none"/>
        </w:rPr>
        <w:t>人：指在募集期</w:t>
      </w:r>
      <w:r>
        <w:rPr>
          <w:rFonts w:hint="eastAsia"/>
          <w:color w:val="3D3D3D"/>
          <w:kern w:val="0"/>
          <w:sz w:val="15"/>
          <w:szCs w:val="15"/>
          <w:highlight w:val="none"/>
        </w:rPr>
        <w:t>/开放期</w:t>
      </w:r>
      <w:r>
        <w:rPr>
          <w:color w:val="3D3D3D"/>
          <w:kern w:val="0"/>
          <w:sz w:val="15"/>
          <w:szCs w:val="15"/>
          <w:highlight w:val="none"/>
        </w:rPr>
        <w:t>期间签署本理财产品销售文件并向理财产品管理人交付认购</w:t>
      </w:r>
      <w:r>
        <w:rPr>
          <w:rFonts w:hint="eastAsia"/>
          <w:color w:val="3D3D3D"/>
          <w:kern w:val="0"/>
          <w:sz w:val="15"/>
          <w:szCs w:val="15"/>
          <w:highlight w:val="none"/>
        </w:rPr>
        <w:t>/申购</w:t>
      </w:r>
      <w:r>
        <w:rPr>
          <w:color w:val="3D3D3D"/>
          <w:kern w:val="0"/>
          <w:sz w:val="15"/>
          <w:szCs w:val="15"/>
          <w:highlight w:val="none"/>
        </w:rPr>
        <w:t>资金的投资者。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5.理财产品份额持有人/持有人：指其认购或申购申请，经过管理人确认认购或申购成功，从而持有理财产品份额的投资者。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6.投资者：指购买南银理财发行的相关理财产品的符合相关法律法规及监管要求的个人或机构。</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法律文件用语</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1.销售协议书：指本理财产品对应的《理财产品销售协议书》以及对该文件的有效修改或补充。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2.产品说明书/本理财产品说明书：指本《理财产品说明书》以及对</w:t>
      </w:r>
      <w:r>
        <w:rPr>
          <w:rFonts w:hint="eastAsia"/>
          <w:color w:val="3D3D3D"/>
          <w:kern w:val="0"/>
          <w:sz w:val="15"/>
          <w:szCs w:val="15"/>
          <w:highlight w:val="none"/>
          <w:lang w:eastAsia="zh-CN"/>
        </w:rPr>
        <w:t>该文件</w:t>
      </w:r>
      <w:r>
        <w:rPr>
          <w:color w:val="3D3D3D"/>
          <w:kern w:val="0"/>
          <w:sz w:val="15"/>
          <w:szCs w:val="15"/>
          <w:highlight w:val="none"/>
        </w:rPr>
        <w:t>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3.风险揭示书：指本理财产品对应的《理财产品风险揭示书》以及对该文件的有效修改或补充。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4.投资者权益须知：指本理财产品对应的《投资者权益须知》以及对该文件的有效修改或补充。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5.投资协议书</w:t>
      </w:r>
      <w:r>
        <w:rPr>
          <w:rFonts w:hint="eastAsia"/>
          <w:color w:val="3D3D3D"/>
          <w:kern w:val="0"/>
          <w:sz w:val="15"/>
          <w:szCs w:val="15"/>
          <w:highlight w:val="none"/>
        </w:rPr>
        <w:t>：</w:t>
      </w:r>
      <w:r>
        <w:rPr>
          <w:color w:val="3D3D3D"/>
          <w:kern w:val="0"/>
          <w:sz w:val="15"/>
          <w:szCs w:val="15"/>
          <w:highlight w:val="none"/>
        </w:rPr>
        <w:t>指本理财产品对应的《理财产品投资协议书》以及对该文件的有效修改或补充。</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6.销售文件：指本理财产品对应的产品说明书、风险揭示书、投资者权益须知</w:t>
      </w:r>
      <w:r>
        <w:rPr>
          <w:rFonts w:hint="eastAsia"/>
          <w:color w:val="3D3D3D"/>
          <w:kern w:val="0"/>
          <w:sz w:val="15"/>
          <w:szCs w:val="15"/>
          <w:highlight w:val="none"/>
        </w:rPr>
        <w:t>、</w:t>
      </w:r>
      <w:r>
        <w:rPr>
          <w:color w:val="3D3D3D"/>
          <w:kern w:val="0"/>
          <w:sz w:val="15"/>
          <w:szCs w:val="15"/>
          <w:highlight w:val="none"/>
        </w:rPr>
        <w:t>销售协议书</w:t>
      </w:r>
      <w:r>
        <w:rPr>
          <w:rFonts w:hint="eastAsia"/>
          <w:color w:val="3D3D3D"/>
          <w:kern w:val="0"/>
          <w:sz w:val="15"/>
          <w:szCs w:val="15"/>
          <w:highlight w:val="none"/>
        </w:rPr>
        <w:t>、</w:t>
      </w:r>
      <w:r>
        <w:rPr>
          <w:color w:val="3D3D3D"/>
          <w:kern w:val="0"/>
          <w:sz w:val="15"/>
          <w:szCs w:val="15"/>
          <w:highlight w:val="none"/>
        </w:rPr>
        <w:t>投资协议书等。</w:t>
      </w:r>
      <w:r>
        <w:rPr>
          <w:bCs/>
          <w:color w:val="3D3D3D"/>
          <w:kern w:val="0"/>
          <w:sz w:val="15"/>
          <w:szCs w:val="15"/>
          <w:highlight w:val="none"/>
        </w:rPr>
        <w:t>上述文件共同构成本理财产品完整且不可分割的销售文件。</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期间与日期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1.募集期：指管理人确定的接受投资者认购本理财产品的起止期限。</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2.开放期：指管理人确定的除募集期外接受投资者申购、赎回本理财产品的起止期限。</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3.提前终止权行使日：指管理人行使提前终止权的日期，即本理财产品被提前终止、开始停止计算收益的日期。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5.认购、申购、赎回确认日：指投资者认购、申购、赎回理财产品最终确认日期。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7.产品存续期：指理财产品成立至终止的期间。</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8.名义到期日：指在管理人未对本理财产品提前终止或延期终止的情况下本理财产品的到期日期。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10.工作日：指除国家法定节假日和休息日（包括周六、周日）外的日期。</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11.交易日：指上海证券交易所和深圳证券交易所的正常开盘交易日。</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理财产品用语</w:t>
      </w:r>
    </w:p>
    <w:p>
      <w:pPr>
        <w:pStyle w:val="17"/>
        <w:keepNext w:val="0"/>
        <w:keepLines w:val="0"/>
        <w:pageBreakBefore w:val="0"/>
        <w:widowControl/>
        <w:suppressLineNumbers w:val="0"/>
        <w:tabs>
          <w:tab w:val="left" w:pos="567"/>
        </w:tabs>
        <w:suppressAutoHyphens w:val="0"/>
        <w:spacing w:line="200" w:lineRule="exact"/>
        <w:ind w:left="289" w:firstLine="0"/>
        <w:rPr>
          <w:rFonts w:ascii="Times New Roman" w:hAnsi="Times New Roman" w:eastAsia="宋体"/>
          <w:vanish w:val="0"/>
          <w:color w:val="3D3D3D"/>
          <w:kern w:val="0"/>
          <w:sz w:val="15"/>
          <w:szCs w:val="15"/>
        </w:rPr>
      </w:pPr>
      <w:r>
        <w:rPr>
          <w:color w:val="3D3D3D"/>
          <w:kern w:val="0"/>
          <w:sz w:val="15"/>
          <w:szCs w:val="15"/>
          <w:highlight w:val="none"/>
        </w:rPr>
        <w:t xml:space="preserve"> 1.本理财产品/理财产品：</w:t>
      </w:r>
      <w:r>
        <w:rPr>
          <w:rFonts w:hint="eastAsia" w:ascii="Times New Roman" w:hAnsi="Times New Roman" w:eastAsia="宋体" w:cs="Times New Roman"/>
          <w:vanish w:val="0"/>
          <w:color w:val="3D3D3D"/>
          <w:kern w:val="0"/>
          <w:sz w:val="15"/>
          <w:szCs w:val="15"/>
        </w:rPr>
        <w:t xml:space="preserve"> </w:t>
      </w:r>
      <w:r>
        <w:rPr>
          <w:rFonts w:ascii="Times New Roman" w:hAnsi="Times New Roman" w:eastAsia="宋体"/>
          <w:b/>
          <w:bCs/>
          <w:caps w:val="0"/>
          <w:smallCaps w:val="0"/>
          <w:snapToGrid/>
          <w:vanish w:val="0"/>
          <w:color w:val="3D3D3D"/>
          <w:kern w:val="0"/>
          <w:sz w:val="15"/>
          <w:szCs w:val="15"/>
          <w:vertAlign w:val="baseline"/>
          <w:lang w:val="en-US" w:eastAsia="zh-CN"/>
        </w:rPr>
        <w:t>南银理财珠联璧合鑫逸稳半年31期封闭式公募人民币理财产品</w:t>
      </w:r>
      <w:r>
        <w:rPr>
          <w:rFonts w:hint="eastAsia" w:ascii="宋体" w:eastAsia="宋体"/>
          <w:vanish w:val="0"/>
          <w:color w:val="3D3D3D"/>
          <w:kern w:val="0"/>
          <w:sz w:val="15"/>
          <w:szCs w:val="15"/>
        </w:rPr>
        <w:t>。</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6.单位净值/产品每份额净值：指理财产品每单位份额的净值，即每1份理财产品份额以人民币计价的价格。</w:t>
      </w:r>
      <w:r>
        <w:rPr>
          <w:bCs/>
          <w:color w:val="3D3D3D"/>
          <w:kern w:val="0"/>
          <w:sz w:val="15"/>
          <w:szCs w:val="15"/>
          <w:highlight w:val="none"/>
        </w:rPr>
        <w:t>产品份额净值=产品资产净值/产品总份额。投资者按该份额净值进行理财产品认购、申购和赎回、获得到期/终止时分配。产品份额净值按去尾法保留</w:t>
      </w:r>
      <w:r>
        <w:rPr>
          <w:rFonts w:hint="eastAsia"/>
          <w:bCs/>
          <w:color w:val="3D3D3D"/>
          <w:kern w:val="0"/>
          <w:sz w:val="15"/>
          <w:szCs w:val="15"/>
          <w:highlight w:val="none"/>
          <w:lang w:val="en-US" w:eastAsia="zh-CN"/>
        </w:rPr>
        <w:t>4</w:t>
      </w:r>
      <w:r>
        <w:rPr>
          <w:bCs/>
          <w:color w:val="3D3D3D"/>
          <w:kern w:val="0"/>
          <w:sz w:val="15"/>
          <w:szCs w:val="15"/>
          <w:highlight w:val="none"/>
        </w:rPr>
        <w:t>位小数。</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7.理财产品估值/估值：指计算评估理财产品资产以确定理财产品份额单位净值的过程。</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8.业绩比较基准：指管理人基于</w:t>
      </w:r>
      <w:r>
        <w:rPr>
          <w:rFonts w:hint="eastAsia"/>
          <w:color w:val="3D3D3D"/>
          <w:kern w:val="0"/>
          <w:sz w:val="15"/>
          <w:szCs w:val="15"/>
          <w:highlight w:val="none"/>
          <w:lang w:val="en-US" w:eastAsia="zh-CN"/>
        </w:rPr>
        <w:t>产品性质、投资策略、</w:t>
      </w:r>
      <w:r>
        <w:rPr>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highlight w:val="none"/>
          <w:lang w:val="en-US" w:eastAsia="zh-CN"/>
        </w:rPr>
        <w:t>不构成</w:t>
      </w:r>
      <w:r>
        <w:rPr>
          <w:color w:val="3D3D3D"/>
          <w:kern w:val="0"/>
          <w:sz w:val="15"/>
          <w:szCs w:val="15"/>
          <w:highlight w:val="none"/>
        </w:rPr>
        <w:t>管理人对本理财产品收益</w:t>
      </w:r>
      <w:r>
        <w:rPr>
          <w:rFonts w:hint="eastAsia"/>
          <w:color w:val="3D3D3D"/>
          <w:kern w:val="0"/>
          <w:sz w:val="15"/>
          <w:szCs w:val="15"/>
          <w:highlight w:val="none"/>
          <w:lang w:val="en-US" w:eastAsia="zh-CN"/>
        </w:rPr>
        <w:t>的</w:t>
      </w:r>
      <w:r>
        <w:rPr>
          <w:color w:val="3D3D3D"/>
          <w:kern w:val="0"/>
          <w:sz w:val="15"/>
          <w:szCs w:val="15"/>
          <w:highlight w:val="none"/>
        </w:rPr>
        <w:t>承诺。</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color w:val="3D3D3D"/>
          <w:kern w:val="0"/>
          <w:sz w:val="15"/>
          <w:szCs w:val="15"/>
          <w:highlight w:val="none"/>
        </w:rPr>
        <w:t xml:space="preserve"> 9.认购：指投资者根据产品说明书约定在募集期内申请购买本理财产品的理财产品份额的行为。</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14.权益类理财产品：指投资于权益类资产的比例不低于80%的理财产品。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17.公募理财产品：指面向不特定社会公众公开发行的理财产品。</w:t>
      </w:r>
    </w:p>
    <w:p>
      <w:pPr>
        <w:pStyle w:val="17"/>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Pr>
        <w:t xml:space="preserve"> 18.私募理财产品：指面向合格投资者非公开发行的理财产品。</w:t>
      </w:r>
    </w:p>
    <w:p>
      <w:pPr>
        <w:pStyle w:val="1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其他</w:t>
      </w:r>
    </w:p>
    <w:p>
      <w:pPr>
        <w:pStyle w:val="1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自然灾害、地震、台风、海啸、洪水、火灾、停电、突发性公共卫生事件；</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罢工、内战、战争、军事行动、任何种类的恐怖活动、暴动、公众示威或抗议；</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新的适用法律或国家政策的颁布或实施、对原适用法律或国家政策的修改；</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任何政府机关或其他机关的行为</w:t>
      </w:r>
      <w:r>
        <w:rPr>
          <w:rFonts w:hint="eastAsia"/>
          <w:color w:val="3D3D3D"/>
          <w:kern w:val="0"/>
          <w:sz w:val="15"/>
          <w:szCs w:val="15"/>
          <w:highlight w:val="none"/>
        </w:rPr>
        <w:t>（</w:t>
      </w:r>
      <w:r>
        <w:rPr>
          <w:color w:val="3D3D3D"/>
          <w:kern w:val="0"/>
          <w:sz w:val="15"/>
          <w:szCs w:val="15"/>
          <w:highlight w:val="none"/>
        </w:rPr>
        <w:t>不论是在法律上或是在事实上</w:t>
      </w:r>
      <w:r>
        <w:rPr>
          <w:rFonts w:hint="eastAsia"/>
          <w:color w:val="3D3D3D"/>
          <w:kern w:val="0"/>
          <w:sz w:val="15"/>
          <w:szCs w:val="15"/>
          <w:highlight w:val="none"/>
        </w:rPr>
        <w:t>）</w:t>
      </w:r>
      <w:r>
        <w:rPr>
          <w:color w:val="3D3D3D"/>
          <w:kern w:val="0"/>
          <w:sz w:val="15"/>
          <w:szCs w:val="15"/>
          <w:highlight w:val="none"/>
        </w:rPr>
        <w:t>、法律、法规、条例、规则、规定、裁决、命令或指令（包括国有化或对外限制、外汇管制）、诉讼或威胁；</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中国</w:t>
      </w:r>
      <w:r>
        <w:rPr>
          <w:rFonts w:hint="eastAsia"/>
          <w:color w:val="3D3D3D"/>
          <w:kern w:val="0"/>
          <w:sz w:val="15"/>
          <w:szCs w:val="15"/>
          <w:highlight w:val="none"/>
        </w:rPr>
        <w:t>境内</w:t>
      </w:r>
      <w:r>
        <w:rPr>
          <w:color w:val="3D3D3D"/>
          <w:kern w:val="0"/>
          <w:sz w:val="15"/>
          <w:szCs w:val="15"/>
          <w:highlight w:val="none"/>
        </w:rPr>
        <w:t>或全球金融外汇市场发生致使甲方无法进行货币兑换、划转等的异常变化；</w:t>
      </w:r>
    </w:p>
    <w:p>
      <w:pPr>
        <w:pStyle w:val="30"/>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1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color w:val="3D3D3D"/>
          <w:kern w:val="0"/>
          <w:sz w:val="15"/>
          <w:szCs w:val="15"/>
          <w:highlight w:val="none"/>
        </w:rPr>
        <w:t xml:space="preserve"> 2.中国：指中华人民共和国（为本理财产品销售文件之目的，不包括香港特别行政区、澳门特别行政区和台湾地区）。</w:t>
      </w:r>
    </w:p>
    <w:p>
      <w:pPr>
        <w:pStyle w:val="17"/>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color w:val="3D3D3D"/>
          <w:kern w:val="0"/>
          <w:sz w:val="15"/>
          <w:szCs w:val="15"/>
          <w:highlight w:val="none"/>
        </w:rPr>
        <w:t xml:space="preserve"> 3.元：指人民币元。</w:t>
      </w:r>
    </w:p>
    <w:p>
      <w:pPr>
        <w:pStyle w:val="17"/>
        <w:keepNext w:val="0"/>
        <w:keepLines w:val="0"/>
        <w:pageBreakBefore w:val="0"/>
        <w:widowControl/>
        <w:suppressLineNumbers w:val="0"/>
        <w:tabs>
          <w:tab w:val="left" w:pos="567"/>
        </w:tabs>
        <w:suppressAutoHyphens w:val="0"/>
        <w:spacing w:line="200" w:lineRule="exact"/>
        <w:ind w:left="289" w:firstLine="0"/>
        <w:rPr>
          <w:rFonts w:hint="eastAsia"/>
          <w:color w:val="3D3D3D"/>
          <w:kern w:val="0"/>
          <w:sz w:val="15"/>
          <w:szCs w:val="15"/>
          <w:lang w:val="en-US" w:eastAsia="zh-CN"/>
        </w:rPr>
      </w:pPr>
      <w:r>
        <w:rPr>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宋体"/>
          <w:b/>
          <w:bCs/>
          <w:vanish w:val="0"/>
          <w:color w:val="auto"/>
          <w:kern w:val="0"/>
          <w:sz w:val="15"/>
          <w:szCs w:val="15"/>
        </w:rPr>
      </w:pPr>
      <w:r>
        <w:rPr>
          <w:rFonts w:hint="eastAsia" w:ascii="宋体"/>
          <w:b/>
          <w:bCs/>
          <w:vanish w:val="0"/>
          <w:color w:val="auto"/>
          <w:kern w:val="0"/>
          <w:sz w:val="15"/>
          <w:szCs w:val="15"/>
        </w:rPr>
        <w:t>第三条</w:t>
      </w:r>
      <w:r>
        <w:rPr>
          <w:rFonts w:hint="eastAsia" w:ascii="宋体" w:cs="Times New Roman"/>
          <w:b/>
          <w:bCs/>
          <w:vanish w:val="0"/>
          <w:color w:val="auto"/>
          <w:kern w:val="0"/>
          <w:sz w:val="15"/>
          <w:szCs w:val="15"/>
        </w:rPr>
        <w:t xml:space="preserve">  </w:t>
      </w:r>
      <w:r>
        <w:rPr>
          <w:rFonts w:hint="eastAsia" w:ascii="宋体"/>
          <w:b/>
          <w:bCs/>
          <w:vanish w:val="0"/>
          <w:color w:val="auto"/>
          <w:kern w:val="0"/>
          <w:sz w:val="15"/>
          <w:szCs w:val="15"/>
        </w:rPr>
        <w:t>情景示例</w:t>
      </w:r>
    </w:p>
    <w:p>
      <w:pPr>
        <w:spacing w:line="200" w:lineRule="exact"/>
        <w:ind w:firstLine="280"/>
        <w:jc w:val="left"/>
      </w:pPr>
      <w:r>
        <w:rPr>
          <w:rFonts w:ascii="宋体" w:hAnsi="宋体" w:eastAsia="宋体" w:cs="宋体"/>
          <w:sz w:val="15"/>
        </w:rPr>
        <w:t>假设：投资者投资本理财产品</w:t>
      </w:r>
      <w:r>
        <w:rPr>
          <w:sz w:val="15"/>
        </w:rPr>
        <w:t>10</w:t>
      </w:r>
      <w:r>
        <w:rPr>
          <w:rFonts w:ascii="宋体" w:hAnsi="宋体" w:eastAsia="宋体" w:cs="宋体"/>
          <w:sz w:val="15"/>
        </w:rPr>
        <w:t>万元，成立日当日产品净值为</w:t>
      </w:r>
      <w:r>
        <w:rPr>
          <w:sz w:val="15"/>
        </w:rPr>
        <w:t>1.0000</w:t>
      </w:r>
      <w:r>
        <w:rPr>
          <w:rFonts w:ascii="宋体" w:hAnsi="宋体" w:eastAsia="宋体" w:cs="宋体"/>
          <w:sz w:val="15"/>
        </w:rPr>
        <w:t>元，折算份额</w:t>
      </w:r>
      <w:r>
        <w:rPr>
          <w:sz w:val="15"/>
        </w:rPr>
        <w:t>100,000</w:t>
      </w:r>
      <w:r>
        <w:rPr>
          <w:rFonts w:ascii="宋体" w:hAnsi="宋体" w:eastAsia="宋体" w:cs="宋体"/>
          <w:sz w:val="15"/>
        </w:rPr>
        <w:t>份。</w:t>
      </w:r>
    </w:p>
    <w:p>
      <w:pPr>
        <w:spacing w:line="200" w:lineRule="exact"/>
        <w:ind w:firstLine="280"/>
        <w:jc w:val="left"/>
      </w:pPr>
      <w:r>
        <w:rPr>
          <w:rFonts w:ascii="宋体" w:hAnsi="宋体" w:eastAsia="宋体" w:cs="宋体"/>
          <w:sz w:val="15"/>
        </w:rPr>
        <w:t>情景示例一：产品实际到期日，扣除所有税费后（如有业绩报酬，已扣除）的期末产品每份额净值为</w:t>
      </w:r>
      <w:r>
        <w:rPr>
          <w:sz w:val="15"/>
        </w:rPr>
        <w:t>1.0300</w:t>
      </w:r>
      <w:r>
        <w:rPr>
          <w:rFonts w:ascii="宋体" w:hAnsi="宋体" w:eastAsia="宋体" w:cs="宋体"/>
          <w:sz w:val="15"/>
        </w:rPr>
        <w:t>，则客户在资金到帐日收到到期款项为</w:t>
      </w:r>
      <w:r>
        <w:rPr>
          <w:sz w:val="15"/>
        </w:rPr>
        <w:t>103,000</w:t>
      </w:r>
      <w:r>
        <w:rPr>
          <w:rFonts w:ascii="宋体" w:hAnsi="宋体" w:eastAsia="宋体" w:cs="宋体"/>
          <w:sz w:val="15"/>
        </w:rPr>
        <w:t>元。</w:t>
      </w:r>
    </w:p>
    <w:p>
      <w:pPr>
        <w:spacing w:line="200" w:lineRule="exact"/>
        <w:ind w:firstLine="280"/>
        <w:jc w:val="left"/>
      </w:pPr>
      <w:r>
        <w:rPr>
          <w:rFonts w:ascii="宋体" w:hAnsi="宋体" w:eastAsia="宋体" w:cs="宋体"/>
          <w:sz w:val="15"/>
        </w:rPr>
        <w:t>情景示例二：产品实际到期日，扣除所有税费后（如有业绩报酬，已扣除）的期末产品每份额净值为</w:t>
      </w:r>
      <w:r>
        <w:rPr>
          <w:sz w:val="15"/>
        </w:rPr>
        <w:t>0.9700</w:t>
      </w:r>
      <w:r>
        <w:rPr>
          <w:rFonts w:ascii="宋体" w:hAnsi="宋体" w:eastAsia="宋体" w:cs="宋体"/>
          <w:sz w:val="15"/>
        </w:rPr>
        <w:t>，则客户在资金到帐日收到到期款项为</w:t>
      </w:r>
      <w:r>
        <w:rPr>
          <w:sz w:val="15"/>
        </w:rPr>
        <w:t>97,000</w:t>
      </w:r>
      <w:r>
        <w:rPr>
          <w:rFonts w:ascii="宋体" w:hAnsi="宋体" w:eastAsia="宋体" w:cs="宋体"/>
          <w:sz w:val="15"/>
        </w:rPr>
        <w:t>元。</w:t>
      </w:r>
      <w:r>
        <w:rPr>
          <w:rFonts w:ascii="宋体" w:hAnsi="宋体" w:eastAsia="宋体" w:cs="宋体"/>
          <w:color w:val="000000"/>
          <w:sz w:val="15"/>
        </w:rPr>
        <w:t>以上数据为假设情形中的模拟数据，不代表实际收益，投资须谨慎。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hint="eastAsia" w:ascii="宋体" w:eastAsia="宋体"/>
          <w:vanish w:val="0"/>
          <w:sz w:val="15"/>
          <w:szCs w:val="15"/>
        </w:rPr>
      </w:pPr>
      <w:r>
        <w:rPr>
          <w:rFonts w:hint="eastAsia" w:ascii="宋体"/>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keepNext w:val="0"/>
        <w:keepLines w:val="0"/>
        <w:pageBreakBefore w:val="0"/>
        <w:widowControl/>
        <w:suppressLineNumbers w:val="0"/>
        <w:suppressAutoHyphens w:val="0"/>
        <w:spacing w:line="200" w:lineRule="exact"/>
        <w:ind w:firstLine="301" w:firstLineChars="200"/>
        <w:rPr>
          <w:rFonts w:hint="eastAsia" w:ascii="宋体" w:eastAsia="宋体"/>
          <w:lang w:val="en-US" w:eastAsia="zh-CN"/>
        </w:rPr>
      </w:pPr>
      <w:r>
        <w:rPr>
          <w:rFonts w:hint="eastAsia" w:ascii="宋体"/>
          <w:b/>
          <w:bCs/>
          <w:vanish w:val="0"/>
          <w:kern w:val="0"/>
          <w:sz w:val="15"/>
          <w:szCs w:val="15"/>
        </w:rPr>
        <w:t>风险提示：如出现本理财产品所投资的资产或资产组合项下义务人出现无法兑付本金等极端情况，产品运作到期后投资者可能无收益，并可能损失全部本金。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Times New Roman" w:hAnsi="Times New Roman" w:eastAsia="宋体"/>
          <w:b/>
          <w:bCs w:val="0"/>
          <w:vanish w:val="0"/>
          <w:color w:val="auto"/>
          <w:kern w:val="0"/>
          <w:sz w:val="15"/>
          <w:szCs w:val="15"/>
        </w:rPr>
      </w:pPr>
      <w:r>
        <w:rPr>
          <w:rFonts w:hint="eastAsia" w:ascii="宋体" w:eastAsia="宋体"/>
          <w:b/>
          <w:bCs/>
          <w:vanish w:val="0"/>
          <w:color w:val="auto"/>
          <w:kern w:val="0"/>
          <w:sz w:val="15"/>
          <w:szCs w:val="15"/>
        </w:rPr>
        <w:t>第四</w:t>
      </w:r>
      <w:r>
        <w:rPr>
          <w:rFonts w:hint="eastAsia" w:ascii="宋体" w:eastAsia="宋体"/>
          <w:b/>
          <w:bCs w:val="0"/>
          <w:vanish w:val="0"/>
          <w:color w:val="auto"/>
          <w:kern w:val="0"/>
          <w:sz w:val="15"/>
          <w:szCs w:val="15"/>
        </w:rPr>
        <w:t>条</w:t>
      </w:r>
      <w:r>
        <w:rPr>
          <w:rFonts w:hint="eastAsia" w:ascii="Times New Roman" w:hAnsi="Times New Roman" w:eastAsia="宋体" w:cs="Times New Roman"/>
          <w:b/>
          <w:bCs w:val="0"/>
          <w:vanish w:val="0"/>
          <w:color w:val="auto"/>
          <w:kern w:val="0"/>
          <w:sz w:val="15"/>
          <w:szCs w:val="15"/>
        </w:rPr>
        <w:t xml:space="preserve">  </w:t>
      </w:r>
      <w:r>
        <w:rPr>
          <w:rFonts w:hint="eastAsia" w:ascii="宋体" w:eastAsia="宋体"/>
          <w:b/>
          <w:bCs w:val="0"/>
          <w:vanish w:val="0"/>
          <w:color w:val="auto"/>
          <w:kern w:val="0"/>
          <w:sz w:val="15"/>
          <w:szCs w:val="15"/>
        </w:rPr>
        <w:t>理财产品估值</w:t>
      </w:r>
    </w:p>
    <w:p>
      <w:pPr>
        <w:spacing w:line="200" w:lineRule="exact"/>
        <w:ind w:firstLine="300"/>
        <w:jc w:val="both"/>
      </w:pPr>
      <w:r>
        <w:rPr>
          <w:rFonts w:ascii="宋体" w:hAnsi="宋体" w:eastAsia="宋体" w:cs="宋体"/>
          <w:sz w:val="15"/>
        </w:rPr>
        <w:t>（一）估值日</w:t>
      </w:r>
    </w:p>
    <w:p>
      <w:pPr>
        <w:spacing w:line="200" w:lineRule="exact"/>
        <w:ind w:firstLine="300"/>
        <w:jc w:val="both"/>
      </w:pPr>
      <w:r>
        <w:rPr>
          <w:rFonts w:ascii="宋体" w:hAnsi="宋体" w:eastAsia="宋体" w:cs="宋体"/>
          <w:sz w:val="15"/>
        </w:rPr>
        <w:t>本理财产品每个工作日进行估值。</w:t>
      </w:r>
    </w:p>
    <w:p>
      <w:pPr>
        <w:spacing w:line="200" w:lineRule="exact"/>
        <w:ind w:firstLine="300"/>
        <w:jc w:val="both"/>
      </w:pPr>
      <w:r>
        <w:rPr>
          <w:rFonts w:ascii="宋体" w:hAnsi="宋体" w:eastAsia="宋体" w:cs="宋体"/>
          <w:sz w:val="15"/>
        </w:rPr>
        <w:t>（二）估值对象</w:t>
      </w:r>
    </w:p>
    <w:p>
      <w:pPr>
        <w:spacing w:line="200" w:lineRule="exact"/>
        <w:ind w:firstLine="300"/>
        <w:jc w:val="both"/>
      </w:pPr>
      <w:r>
        <w:rPr>
          <w:rFonts w:ascii="宋体" w:hAnsi="宋体" w:eastAsia="宋体" w:cs="宋体"/>
          <w:sz w:val="15"/>
        </w:rPr>
        <w:t>本理财产品所拥有的所有资产及负债。</w:t>
      </w:r>
    </w:p>
    <w:p>
      <w:pPr>
        <w:spacing w:line="200" w:lineRule="exact"/>
        <w:ind w:firstLine="300"/>
        <w:jc w:val="both"/>
      </w:pPr>
      <w:r>
        <w:rPr>
          <w:rFonts w:ascii="宋体" w:hAnsi="宋体" w:eastAsia="宋体" w:cs="宋体"/>
          <w:sz w:val="15"/>
        </w:rPr>
        <w:t>（三）估值目的</w:t>
      </w:r>
    </w:p>
    <w:p>
      <w:pPr>
        <w:spacing w:line="200" w:lineRule="exact"/>
        <w:ind w:firstLine="300"/>
        <w:jc w:val="both"/>
      </w:pPr>
      <w:r>
        <w:rPr>
          <w:rFonts w:ascii="宋体" w:hAnsi="宋体" w:eastAsia="宋体" w:cs="宋体"/>
          <w:sz w:val="15"/>
        </w:rPr>
        <w:t>客观、准确反映理财产品的价值。</w:t>
      </w:r>
    </w:p>
    <w:p>
      <w:pPr>
        <w:spacing w:line="200" w:lineRule="exact"/>
        <w:ind w:firstLine="300"/>
        <w:jc w:val="both"/>
      </w:pPr>
      <w:r>
        <w:rPr>
          <w:rFonts w:ascii="宋体" w:hAnsi="宋体" w:eastAsia="宋体" w:cs="宋体"/>
          <w:sz w:val="15"/>
        </w:rPr>
        <w:t>（四）估值原则</w:t>
      </w:r>
    </w:p>
    <w:p>
      <w:pPr>
        <w:spacing w:line="200" w:lineRule="exact"/>
        <w:ind w:firstLine="300"/>
        <w:jc w:val="both"/>
      </w:pPr>
      <w:r>
        <w:rPr>
          <w:rFonts w:ascii="宋体" w:hAnsi="宋体" w:eastAsia="宋体" w:cs="宋体"/>
          <w:sz w:val="15"/>
        </w:rPr>
        <w:t>理财产品应坚持公允价值计量原则，符合会计准则和监管规定的范围内的可选择摊余成本法计量。</w:t>
      </w:r>
    </w:p>
    <w:p>
      <w:pPr>
        <w:spacing w:line="200" w:lineRule="exact"/>
        <w:ind w:firstLine="300"/>
        <w:jc w:val="both"/>
      </w:pPr>
      <w:r>
        <w:rPr>
          <w:rFonts w:ascii="宋体" w:hAnsi="宋体" w:eastAsia="宋体" w:cs="宋体"/>
          <w:sz w:val="15"/>
        </w:rPr>
        <w:t>（五）估值方法</w:t>
      </w:r>
    </w:p>
    <w:p>
      <w:pPr>
        <w:spacing w:line="200" w:lineRule="exact"/>
        <w:ind w:firstLine="300"/>
      </w:pPr>
      <w:r>
        <w:rPr>
          <w:rFonts w:ascii="宋体" w:hAnsi="宋体" w:eastAsia="宋体" w:cs="宋体"/>
          <w:color w:val="000000"/>
          <w:sz w:val="15"/>
        </w:rPr>
        <w:t>估值方法中列示的资产品种不代表管理人的实际投向，本理财产品拟投资范围以“投资范围”章节描述为准。</w:t>
      </w:r>
    </w:p>
    <w:p>
      <w:pPr>
        <w:spacing w:line="200" w:lineRule="exact"/>
        <w:ind w:firstLine="300"/>
      </w:pPr>
      <w:r>
        <w:rPr>
          <w:rFonts w:ascii="宋体" w:hAnsi="宋体" w:eastAsia="宋体" w:cs="宋体"/>
          <w:color w:val="000000"/>
          <w:sz w:val="15"/>
        </w:rPr>
        <w:t>1.银行存款、回购等货币市场工具</w:t>
      </w:r>
    </w:p>
    <w:p>
      <w:pPr>
        <w:spacing w:line="200" w:lineRule="exact"/>
        <w:ind w:firstLine="300"/>
      </w:pPr>
      <w:r>
        <w:rPr>
          <w:rFonts w:ascii="宋体" w:hAnsi="宋体" w:eastAsia="宋体" w:cs="宋体"/>
          <w:color w:val="000000"/>
          <w:sz w:val="15"/>
        </w:rPr>
        <w:t>以本金列示，按商定的利率在实际持有期间内逐日计提。</w:t>
      </w:r>
    </w:p>
    <w:p>
      <w:pPr>
        <w:spacing w:line="200" w:lineRule="exact"/>
        <w:ind w:firstLine="300"/>
      </w:pPr>
      <w:r>
        <w:rPr>
          <w:rFonts w:ascii="宋体" w:hAnsi="宋体" w:eastAsia="宋体" w:cs="宋体"/>
          <w:color w:val="000000"/>
          <w:sz w:val="15"/>
        </w:rPr>
        <w:t>2.债券类资产</w:t>
      </w:r>
    </w:p>
    <w:p>
      <w:pPr>
        <w:spacing w:line="200" w:lineRule="exact"/>
        <w:ind w:firstLine="300"/>
      </w:pPr>
      <w:r>
        <w:rPr>
          <w:rFonts w:ascii="宋体" w:hAnsi="宋体" w:eastAsia="宋体" w:cs="宋体"/>
          <w:color w:val="000000"/>
          <w:sz w:val="15"/>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宋体" w:hAnsi="宋体" w:eastAsia="宋体" w:cs="宋体"/>
          <w:color w:val="000000"/>
          <w:sz w:val="15"/>
        </w:rPr>
        <w:t>3.非标准化债权类资产</w:t>
      </w:r>
    </w:p>
    <w:p>
      <w:pPr>
        <w:spacing w:line="200" w:lineRule="exact"/>
        <w:ind w:firstLine="300"/>
      </w:pPr>
      <w:r>
        <w:rPr>
          <w:rFonts w:ascii="宋体" w:hAnsi="宋体" w:eastAsia="宋体" w:cs="宋体"/>
          <w:color w:val="000000"/>
          <w:sz w:val="15"/>
        </w:rPr>
        <w:t>非标准化债权类资产包括理财直接融资工具、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宋体" w:hAnsi="宋体" w:eastAsia="宋体" w:cs="宋体"/>
          <w:color w:val="000000"/>
          <w:sz w:val="15"/>
        </w:rPr>
        <w:t>4.证券投资基金</w:t>
      </w:r>
    </w:p>
    <w:p>
      <w:pPr>
        <w:spacing w:line="200" w:lineRule="exact"/>
        <w:ind w:firstLine="300"/>
      </w:pPr>
      <w:r>
        <w:rPr>
          <w:rFonts w:ascii="宋体" w:hAnsi="宋体" w:eastAsia="宋体" w:cs="宋体"/>
          <w:color w:val="000000"/>
          <w:sz w:val="15"/>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宋体" w:hAnsi="宋体" w:eastAsia="宋体" w:cs="宋体"/>
          <w:color w:val="000000"/>
          <w:sz w:val="15"/>
        </w:rPr>
        <w:t>5.股权类资产</w:t>
      </w:r>
    </w:p>
    <w:p>
      <w:pPr>
        <w:spacing w:line="200" w:lineRule="exact"/>
        <w:ind w:firstLine="300"/>
      </w:pPr>
      <w:r>
        <w:rPr>
          <w:rFonts w:ascii="宋体" w:hAnsi="宋体" w:eastAsia="宋体" w:cs="宋体"/>
          <w:color w:val="000000"/>
          <w:sz w:val="15"/>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宋体" w:hAnsi="宋体" w:eastAsia="宋体" w:cs="宋体"/>
          <w:color w:val="000000"/>
          <w:sz w:val="15"/>
        </w:rPr>
        <w:t>6.资管计划、信托计划等资产</w:t>
      </w:r>
    </w:p>
    <w:p>
      <w:pPr>
        <w:spacing w:line="200" w:lineRule="exact"/>
        <w:ind w:firstLine="300"/>
      </w:pPr>
      <w:r>
        <w:rPr>
          <w:rFonts w:ascii="宋体" w:hAnsi="宋体" w:eastAsia="宋体" w:cs="宋体"/>
          <w:color w:val="000000"/>
          <w:sz w:val="15"/>
        </w:rPr>
        <w:t>存在公允价值的，按照公允价值估值，或采用估值技术确定估值，也可采用被委托机构提供的估值或计量报告。</w:t>
      </w:r>
    </w:p>
    <w:p>
      <w:pPr>
        <w:spacing w:line="200" w:lineRule="exact"/>
        <w:ind w:firstLine="300"/>
      </w:pPr>
      <w:r>
        <w:rPr>
          <w:rFonts w:ascii="宋体" w:hAnsi="宋体" w:eastAsia="宋体" w:cs="宋体"/>
          <w:color w:val="000000"/>
          <w:sz w:val="15"/>
        </w:rPr>
        <w:t>7.其他资产</w:t>
      </w:r>
    </w:p>
    <w:p>
      <w:pPr>
        <w:spacing w:line="200" w:lineRule="exact"/>
        <w:ind w:firstLine="300"/>
      </w:pPr>
      <w:r>
        <w:rPr>
          <w:rFonts w:ascii="宋体" w:hAnsi="宋体" w:eastAsia="宋体" w:cs="宋体"/>
          <w:color w:val="000000"/>
          <w:sz w:val="15"/>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宋体" w:hAnsi="宋体" w:eastAsia="宋体" w:cs="宋体"/>
          <w:color w:val="000000"/>
          <w:sz w:val="15"/>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宋体" w:hAnsi="宋体" w:eastAsia="宋体" w:cs="宋体"/>
          <w:color w:val="000000"/>
          <w:sz w:val="15"/>
        </w:rPr>
        <w:t>9.如有新增事项或变更事项，按国家最新规定或管理人最新的约定估值。</w:t>
      </w:r>
    </w:p>
    <w:p>
      <w:pPr>
        <w:spacing w:line="200" w:lineRule="exact"/>
        <w:ind w:firstLine="300"/>
        <w:jc w:val="both"/>
      </w:pPr>
      <w:r>
        <w:rPr>
          <w:rFonts w:ascii="宋体" w:hAnsi="宋体" w:eastAsia="宋体" w:cs="宋体"/>
          <w:sz w:val="15"/>
        </w:rPr>
        <w:t>（六）估值错误及暂停估值</w:t>
      </w:r>
    </w:p>
    <w:p>
      <w:pPr>
        <w:spacing w:line="200" w:lineRule="exact"/>
        <w:ind w:firstLine="300"/>
        <w:jc w:val="both"/>
      </w:pPr>
      <w:r>
        <w:rPr>
          <w:rFonts w:ascii="宋体" w:hAnsi="宋体" w:eastAsia="宋体" w:cs="宋体"/>
          <w:sz w:val="15"/>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中国银行保险监督管理委员会或理财产品合同认定其他情形的，理财产品管理人与托管人协商后可选择暂停估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第</w:t>
      </w:r>
      <w:r>
        <w:rPr>
          <w:rFonts w:hint="eastAsia" w:ascii="宋体" w:eastAsia="宋体" w:cs="Times New Roman"/>
          <w:b/>
          <w:bCs/>
          <w:vanish w:val="0"/>
          <w:color w:val="auto"/>
          <w:kern w:val="0"/>
          <w:sz w:val="15"/>
          <w:szCs w:val="15"/>
        </w:rPr>
        <w:t>五</w:t>
      </w:r>
      <w:r>
        <w:rPr>
          <w:rFonts w:hint="eastAsia" w:ascii="宋体" w:eastAsia="宋体"/>
          <w:b/>
          <w:bCs/>
          <w:vanish w:val="0"/>
          <w:color w:val="auto"/>
          <w:kern w:val="0"/>
          <w:sz w:val="15"/>
          <w:szCs w:val="15"/>
        </w:rPr>
        <w:t>条</w:t>
      </w:r>
      <w:r>
        <w:rPr>
          <w:rFonts w:hint="eastAsia" w:ascii="Times New Roman" w:hAnsi="Times New Roman" w:eastAsia="宋体" w:cs="Times New Roman"/>
          <w:b/>
          <w:bCs/>
          <w:vanish w:val="0"/>
          <w:color w:val="auto"/>
          <w:kern w:val="0"/>
          <w:sz w:val="15"/>
          <w:szCs w:val="15"/>
        </w:rPr>
        <w:t xml:space="preserve">  </w:t>
      </w:r>
      <w:r>
        <w:rPr>
          <w:rFonts w:hint="eastAsia" w:ascii="宋体" w:eastAsia="宋体"/>
          <w:b/>
          <w:bCs/>
          <w:vanish w:val="0"/>
          <w:color w:val="auto"/>
          <w:kern w:val="0"/>
          <w:sz w:val="15"/>
          <w:szCs w:val="15"/>
        </w:rPr>
        <w:t>信息披露</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信息披露渠道</w:t>
      </w:r>
    </w:p>
    <w:p>
      <w:pPr>
        <w:spacing w:line="200" w:lineRule="exact"/>
      </w:pPr>
      <w:r>
        <w:rPr>
          <w:rFonts w:ascii="宋体" w:hAnsi="宋体" w:eastAsia="宋体" w:cs="宋体"/>
          <w:color w:val="3D3D3D"/>
          <w:sz w:val="15"/>
        </w:rPr>
        <w:t xml:space="preserve">  本理财产品的信息披露渠道包括但不限于南银理财官网（www.nanyinwealth.com）、南京银行官网（www.njcb.com.cn）、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信息披露的内容及时间</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ascii="Times New Roman" w:hAnsi="Times New Roman" w:eastAsia="宋体"/>
          <w:vanish w:val="0"/>
          <w:color w:val="3D3D3D"/>
          <w:kern w:val="0"/>
          <w:sz w:val="15"/>
          <w:szCs w:val="15"/>
        </w:rPr>
        <w:t xml:space="preserve"> </w:t>
      </w:r>
      <w:r>
        <w:rPr>
          <w:rFonts w:hint="eastAsia" w:ascii="宋体" w:eastAsia="宋体"/>
          <w:vanish w:val="0"/>
          <w:color w:val="3D3D3D"/>
          <w:kern w:val="0"/>
          <w:sz w:val="15"/>
          <w:szCs w:val="15"/>
        </w:rPr>
        <w:t>净值信息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管理人在本理财产品存续期间至少</w:t>
      </w:r>
      <w:r>
        <w:rPr>
          <w:rFonts w:hint="eastAsia" w:ascii="宋体" w:eastAsia="宋体"/>
          <w:vanish w:val="0"/>
          <w:color w:val="3D3D3D"/>
          <w:kern w:val="0"/>
          <w:sz w:val="15"/>
          <w:szCs w:val="15"/>
        </w:rPr>
        <w:t>按周</w:t>
      </w:r>
      <w:r>
        <w:rPr>
          <w:rFonts w:hint="eastAsia" w:ascii="宋体" w:eastAsia="宋体" w:cs="Times New Roman"/>
          <w:vanish w:val="0"/>
          <w:color w:val="3D3D3D"/>
          <w:kern w:val="0"/>
          <w:sz w:val="15"/>
          <w:szCs w:val="15"/>
        </w:rPr>
        <w:t>向投资者披露净值</w:t>
      </w:r>
      <w:r>
        <w:rPr>
          <w:rFonts w:hint="eastAsia" w:ascii="宋体" w:eastAsia="宋体"/>
          <w:vanish w:val="0"/>
          <w:color w:val="3D3D3D"/>
          <w:kern w:val="0"/>
          <w:sz w:val="15"/>
          <w:szCs w:val="15"/>
        </w:rPr>
        <w:t>。</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产品发行公告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管理人将在本理财产品成立后</w:t>
      </w:r>
      <w:r>
        <w:rPr>
          <w:rFonts w:ascii="Times New Roman" w:hAnsi="Times New Roman" w:eastAsia="宋体"/>
          <w:vanish w:val="0"/>
          <w:color w:val="3D3D3D"/>
          <w:kern w:val="0"/>
          <w:sz w:val="15"/>
          <w:szCs w:val="15"/>
        </w:rPr>
        <w:t>5</w:t>
      </w:r>
      <w:r>
        <w:rPr>
          <w:rFonts w:hint="eastAsia" w:ascii="宋体" w:eastAsia="宋体"/>
          <w:vanish w:val="0"/>
          <w:color w:val="3D3D3D"/>
          <w:kern w:val="0"/>
          <w:sz w:val="15"/>
          <w:szCs w:val="15"/>
        </w:rPr>
        <w:t>个工作日内披露产品发行公告。</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定期报告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管理人将在每个季度结束之日起</w:t>
      </w:r>
      <w:r>
        <w:rPr>
          <w:rFonts w:ascii="Times New Roman" w:hAnsi="Times New Roman" w:eastAsia="宋体"/>
          <w:vanish w:val="0"/>
          <w:color w:val="3D3D3D"/>
          <w:kern w:val="0"/>
          <w:sz w:val="15"/>
          <w:szCs w:val="15"/>
        </w:rPr>
        <w:t>15</w:t>
      </w:r>
      <w:r>
        <w:rPr>
          <w:rFonts w:hint="eastAsia" w:ascii="宋体" w:eastAsia="宋体"/>
          <w:vanish w:val="0"/>
          <w:color w:val="3D3D3D"/>
          <w:kern w:val="0"/>
          <w:sz w:val="15"/>
          <w:szCs w:val="15"/>
        </w:rPr>
        <w:t>个工作日内、上半年结束之日起</w:t>
      </w:r>
      <w:r>
        <w:rPr>
          <w:rFonts w:ascii="Times New Roman" w:hAnsi="Times New Roman" w:eastAsia="宋体"/>
          <w:vanish w:val="0"/>
          <w:color w:val="3D3D3D"/>
          <w:kern w:val="0"/>
          <w:sz w:val="15"/>
          <w:szCs w:val="15"/>
        </w:rPr>
        <w:t>60</w:t>
      </w:r>
      <w:r>
        <w:rPr>
          <w:rFonts w:hint="eastAsia" w:ascii="宋体" w:eastAsia="宋体"/>
          <w:vanish w:val="0"/>
          <w:color w:val="3D3D3D"/>
          <w:kern w:val="0"/>
          <w:sz w:val="15"/>
          <w:szCs w:val="15"/>
        </w:rPr>
        <w:t>个工作日内、每年结束之日起</w:t>
      </w:r>
      <w:r>
        <w:rPr>
          <w:rFonts w:ascii="Times New Roman" w:hAnsi="Times New Roman" w:eastAsia="宋体"/>
          <w:vanish w:val="0"/>
          <w:color w:val="3D3D3D"/>
          <w:kern w:val="0"/>
          <w:sz w:val="15"/>
          <w:szCs w:val="15"/>
        </w:rPr>
        <w:t>90</w:t>
      </w:r>
      <w:r>
        <w:rPr>
          <w:rFonts w:hint="eastAsia" w:ascii="宋体" w:eastAsia="宋体"/>
          <w:vanish w:val="0"/>
          <w:color w:val="3D3D3D"/>
          <w:kern w:val="0"/>
          <w:sz w:val="15"/>
          <w:szCs w:val="15"/>
        </w:rPr>
        <w:t>个工作日内披露本理财产品的季度、半年和年度报告，如果本理财产品成立不足</w:t>
      </w:r>
      <w:r>
        <w:rPr>
          <w:rFonts w:ascii="Times New Roman" w:hAnsi="Times New Roman" w:eastAsia="宋体"/>
          <w:vanish w:val="0"/>
          <w:color w:val="3D3D3D"/>
          <w:kern w:val="0"/>
          <w:sz w:val="15"/>
          <w:szCs w:val="15"/>
        </w:rPr>
        <w:t>90</w:t>
      </w:r>
      <w:r>
        <w:rPr>
          <w:rFonts w:hint="eastAsia" w:ascii="宋体" w:eastAsia="宋体" w:cs="Times New Roman"/>
          <w:vanish w:val="0"/>
          <w:color w:val="3D3D3D"/>
          <w:kern w:val="0"/>
          <w:sz w:val="15"/>
          <w:szCs w:val="15"/>
        </w:rPr>
        <w:t>个工作</w:t>
      </w:r>
      <w:r>
        <w:rPr>
          <w:rFonts w:hint="eastAsia" w:ascii="宋体" w:eastAsia="宋体"/>
          <w:vanish w:val="0"/>
          <w:color w:val="3D3D3D"/>
          <w:kern w:val="0"/>
          <w:sz w:val="15"/>
          <w:szCs w:val="15"/>
        </w:rPr>
        <w:t>日或者剩余存续期不超过</w:t>
      </w:r>
      <w:r>
        <w:rPr>
          <w:rFonts w:ascii="Times New Roman" w:hAnsi="Times New Roman" w:eastAsia="宋体"/>
          <w:vanish w:val="0"/>
          <w:color w:val="3D3D3D"/>
          <w:kern w:val="0"/>
          <w:sz w:val="15"/>
          <w:szCs w:val="15"/>
        </w:rPr>
        <w:t>90</w:t>
      </w:r>
      <w:r>
        <w:rPr>
          <w:rFonts w:hint="eastAsia" w:ascii="宋体" w:eastAsia="宋体" w:cs="Times New Roman"/>
          <w:vanish w:val="0"/>
          <w:color w:val="3D3D3D"/>
          <w:kern w:val="0"/>
          <w:sz w:val="15"/>
          <w:szCs w:val="15"/>
        </w:rPr>
        <w:t>个工作</w:t>
      </w:r>
      <w:r>
        <w:rPr>
          <w:rFonts w:hint="eastAsia" w:ascii="宋体" w:eastAsia="宋体"/>
          <w:vanish w:val="0"/>
          <w:color w:val="3D3D3D"/>
          <w:kern w:val="0"/>
          <w:sz w:val="15"/>
          <w:szCs w:val="15"/>
        </w:rPr>
        <w:t>日的，管理人可以不编制产品当期的季度、半年和年度报告。</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到期公告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管理人将在本理财产品终止后</w:t>
      </w:r>
      <w:r>
        <w:rPr>
          <w:rFonts w:ascii="Times New Roman" w:hAnsi="Times New Roman" w:eastAsia="宋体"/>
          <w:vanish w:val="0"/>
          <w:color w:val="3D3D3D"/>
          <w:kern w:val="0"/>
          <w:sz w:val="15"/>
          <w:szCs w:val="15"/>
        </w:rPr>
        <w:t>5</w:t>
      </w:r>
      <w:r>
        <w:rPr>
          <w:rFonts w:hint="eastAsia" w:ascii="宋体" w:eastAsia="宋体"/>
          <w:vanish w:val="0"/>
          <w:color w:val="3D3D3D"/>
          <w:kern w:val="0"/>
          <w:sz w:val="15"/>
          <w:szCs w:val="15"/>
        </w:rPr>
        <w:t>个工作日内披露产品到期公告。</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重大事项公告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管理人将在发生可能对本理财产品投资者或者理财产品收益产生重大影响的事件后</w:t>
      </w:r>
      <w:r>
        <w:rPr>
          <w:rFonts w:ascii="Times New Roman" w:hAnsi="Times New Roman" w:eastAsia="宋体"/>
          <w:vanish w:val="0"/>
          <w:color w:val="3D3D3D"/>
          <w:kern w:val="0"/>
          <w:sz w:val="15"/>
          <w:szCs w:val="15"/>
        </w:rPr>
        <w:t>2</w:t>
      </w:r>
      <w:r>
        <w:rPr>
          <w:rFonts w:hint="eastAsia" w:ascii="宋体" w:eastAsia="宋体"/>
          <w:vanish w:val="0"/>
          <w:color w:val="3D3D3D"/>
          <w:kern w:val="0"/>
          <w:sz w:val="15"/>
          <w:szCs w:val="15"/>
        </w:rPr>
        <w:t>个工作日内披露重大事项公告。</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临时公告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理财产品在运作管理过程中，发生可能对理财产品持有人权益产生影响的事项时，管理人将根据法律法规规定及时进行临时信息披露。</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关联交易信息披露</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宋体" w:eastAsia="宋体"/>
          <w:vanish w:val="0"/>
          <w:color w:val="3D3D3D"/>
          <w:kern w:val="0"/>
          <w:sz w:val="15"/>
          <w:szCs w:val="15"/>
        </w:rPr>
        <w:t>。</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账单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宋体" w:eastAsia="宋体"/>
          <w:vanish w:val="0"/>
          <w:color w:val="3D3D3D"/>
          <w:kern w:val="0"/>
          <w:sz w:val="15"/>
          <w:szCs w:val="15"/>
        </w:rPr>
        <w:t>。</w:t>
      </w:r>
    </w:p>
    <w:p>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hint="eastAsia" w:ascii="Times New Roman" w:hAnsi="Times New Roman" w:eastAsia="宋体" w:cs="Times New Roman"/>
          <w:b/>
          <w:bCs/>
          <w:vanish w:val="0"/>
          <w:color w:val="3D3D3D"/>
          <w:kern w:val="0"/>
          <w:sz w:val="15"/>
          <w:szCs w:val="15"/>
        </w:rPr>
      </w:pPr>
      <w:r>
        <w:rPr>
          <w:rFonts w:hint="eastAsia" w:ascii="宋体" w:eastAsia="宋体" w:cs="Times New Roman"/>
          <w:b/>
          <w:bCs/>
          <w:vanish w:val="0"/>
          <w:color w:val="3D3D3D"/>
          <w:kern w:val="0"/>
          <w:sz w:val="15"/>
          <w:szCs w:val="15"/>
        </w:rPr>
        <w:t>在本理财产品存续期内：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hint="eastAsia" w:ascii="Times New Roman" w:hAnsi="Times New Roman" w:eastAsia="宋体" w:cs="Times New Roman"/>
          <w:b/>
          <w:bCs/>
          <w:vanish w:val="0"/>
          <w:color w:val="3D3D3D"/>
          <w:kern w:val="0"/>
          <w:sz w:val="15"/>
          <w:szCs w:val="15"/>
        </w:rPr>
      </w:pPr>
      <w:r>
        <w:rPr>
          <w:rFonts w:hint="eastAsia" w:ascii="宋体" w:eastAsia="宋体" w:cs="Times New Roman"/>
          <w:b/>
          <w:bCs/>
          <w:vanish w:val="0"/>
          <w:color w:val="3D3D3D"/>
          <w:kern w:val="0"/>
          <w:sz w:val="15"/>
          <w:szCs w:val="15"/>
        </w:rPr>
        <w:t>（</w:t>
      </w:r>
      <w:r>
        <w:rPr>
          <w:rFonts w:ascii="Times New Roman" w:hAnsi="Times New Roman" w:eastAsia="宋体" w:cs="Times New Roman"/>
          <w:b/>
          <w:bCs/>
          <w:vanish w:val="0"/>
          <w:color w:val="3D3D3D"/>
          <w:kern w:val="0"/>
          <w:sz w:val="15"/>
          <w:szCs w:val="15"/>
        </w:rPr>
        <w:t>1</w:t>
      </w:r>
      <w:r>
        <w:rPr>
          <w:rFonts w:hint="eastAsia" w:ascii="宋体" w:eastAsia="宋体"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1" w:firstLineChars="200"/>
        <w:rPr>
          <w:rFonts w:ascii="Times New Roman" w:hAnsi="Times New Roman" w:eastAsia="宋体"/>
          <w:b/>
          <w:bCs/>
          <w:vanish w:val="0"/>
          <w:color w:val="3D3D3D"/>
          <w:kern w:val="0"/>
          <w:sz w:val="15"/>
          <w:szCs w:val="15"/>
        </w:rPr>
      </w:pPr>
      <w:r>
        <w:rPr>
          <w:rFonts w:hint="eastAsia" w:ascii="宋体" w:eastAsia="宋体" w:cs="Times New Roman"/>
          <w:b/>
          <w:bCs/>
          <w:vanish w:val="0"/>
          <w:color w:val="3D3D3D"/>
          <w:kern w:val="0"/>
          <w:sz w:val="15"/>
          <w:szCs w:val="15"/>
        </w:rPr>
        <w:t>（</w:t>
      </w:r>
      <w:r>
        <w:rPr>
          <w:rFonts w:ascii="Times New Roman" w:hAnsi="Times New Roman" w:eastAsia="宋体" w:cs="Times New Roman"/>
          <w:b/>
          <w:bCs/>
          <w:vanish w:val="0"/>
          <w:color w:val="3D3D3D"/>
          <w:kern w:val="0"/>
          <w:sz w:val="15"/>
          <w:szCs w:val="15"/>
        </w:rPr>
        <w:t>2</w:t>
      </w:r>
      <w:r>
        <w:rPr>
          <w:rFonts w:hint="eastAsia" w:ascii="宋体" w:eastAsia="宋体" w:cs="Times New Roman"/>
          <w:b/>
          <w:bCs/>
          <w:vanish w:val="0"/>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Times New Roman" w:hAnsi="Times New Roman" w:eastAsia="宋体"/>
          <w:vanish w:val="0"/>
          <w:color w:val="3D3D3D"/>
          <w:kern w:val="0"/>
          <w:sz w:val="15"/>
          <w:szCs w:val="15"/>
        </w:rPr>
      </w:pPr>
      <w:r>
        <w:rPr>
          <w:rFonts w:hint="eastAsia" w:ascii="宋体" w:eastAsia="宋体"/>
          <w:vanish w:val="0"/>
          <w:color w:val="3D3D3D"/>
          <w:kern w:val="0"/>
          <w:sz w:val="15"/>
          <w:szCs w:val="15"/>
        </w:rPr>
        <w:t>10.其他公告</w:t>
      </w:r>
    </w:p>
    <w:p>
      <w:pPr>
        <w:keepNext w:val="0"/>
        <w:keepLines w:val="0"/>
        <w:pageBreakBefore w:val="0"/>
        <w:widowControl/>
        <w:suppressLineNumbers w:val="0"/>
        <w:suppressAutoHyphens w:val="0"/>
        <w:spacing w:line="200" w:lineRule="exact"/>
        <w:ind w:firstLine="300"/>
        <w:rPr>
          <w:rFonts w:hint="eastAsia"/>
          <w:color w:val="3D3D3D"/>
          <w:kern w:val="0"/>
          <w:sz w:val="15"/>
          <w:szCs w:val="15"/>
        </w:rPr>
      </w:pPr>
      <w:r>
        <w:rPr>
          <w:rFonts w:hint="eastAsia" w:ascii="宋体" w:eastAsia="宋体"/>
          <w:vanish w:val="0"/>
          <w:color w:val="3D3D3D"/>
          <w:kern w:val="0"/>
          <w:sz w:val="15"/>
          <w:szCs w:val="15"/>
        </w:rPr>
        <w:t>理财产品在运作管理过程中，管理人根据实际运作情况发布的其他公告。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第</w:t>
      </w:r>
      <w:r>
        <w:rPr>
          <w:rFonts w:hint="eastAsia" w:ascii="宋体" w:eastAsia="宋体" w:cs="Times New Roman"/>
          <w:b/>
          <w:bCs/>
          <w:vanish w:val="0"/>
          <w:color w:val="auto"/>
          <w:kern w:val="0"/>
          <w:sz w:val="15"/>
          <w:szCs w:val="15"/>
        </w:rPr>
        <w:t>六</w:t>
      </w:r>
      <w:r>
        <w:rPr>
          <w:rFonts w:hint="eastAsia" w:ascii="宋体" w:eastAsia="宋体"/>
          <w:b/>
          <w:bCs/>
          <w:vanish w:val="0"/>
          <w:color w:val="auto"/>
          <w:kern w:val="0"/>
          <w:sz w:val="15"/>
          <w:szCs w:val="15"/>
        </w:rPr>
        <w:t>条</w:t>
      </w:r>
      <w:r>
        <w:rPr>
          <w:rFonts w:hint="eastAsia" w:ascii="Times New Roman" w:hAnsi="Times New Roman" w:eastAsia="宋体" w:cs="Times New Roman"/>
          <w:b/>
          <w:bCs/>
          <w:vanish w:val="0"/>
          <w:color w:val="auto"/>
          <w:kern w:val="0"/>
          <w:sz w:val="15"/>
          <w:szCs w:val="15"/>
        </w:rPr>
        <w:t xml:space="preserve">  </w:t>
      </w:r>
      <w:r>
        <w:rPr>
          <w:rFonts w:hint="eastAsia" w:ascii="宋体" w:eastAsia="宋体" w:cs="Times New Roman"/>
          <w:b/>
          <w:bCs/>
          <w:vanish w:val="0"/>
          <w:color w:val="auto"/>
          <w:kern w:val="0"/>
          <w:sz w:val="15"/>
          <w:szCs w:val="15"/>
        </w:rPr>
        <w:t>投资者保护提示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您如对销售机构产品推介和销售等服务有任何意见或建议，您可通过拨打销售机构客服电话进行咨询及反馈。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Times New Roman" w:hAnsi="Times New Roman" w:eastAsia="宋体"/>
          <w:vanish w:val="0"/>
          <w:color w:val="3D3D3D"/>
          <w:kern w:val="0"/>
          <w:sz w:val="15"/>
          <w:szCs w:val="15"/>
        </w:rPr>
      </w:pPr>
      <w:r>
        <w:rPr>
          <w:rFonts w:hint="eastAsia" w:ascii="宋体" w:eastAsia="宋体" w:cs="Times New Roman"/>
          <w:vanish w:val="0"/>
          <w:color w:val="3D3D3D"/>
          <w:kern w:val="0"/>
          <w:sz w:val="15"/>
          <w:szCs w:val="15"/>
        </w:rPr>
        <w:t>您如对理财产品设计、投资管理等事项有任何意见或建议，您可通过拨打管理人客服电话进行咨询及反馈。</w:t>
      </w:r>
    </w:p>
    <w:p>
      <w:pPr>
        <w:keepNext w:val="0"/>
        <w:keepLines w:val="0"/>
        <w:pageBreakBefore w:val="0"/>
        <w:widowControl/>
        <w:suppressLineNumbers w:val="0"/>
        <w:suppressAutoHyphens w:val="0"/>
        <w:spacing w:line="200" w:lineRule="exact"/>
        <w:ind w:firstLine="300"/>
        <w:rPr>
          <w:rFonts w:hint="eastAsia"/>
          <w:color w:val="3D3D3D"/>
          <w:kern w:val="0"/>
          <w:sz w:val="15"/>
          <w:szCs w:val="15"/>
          <w:lang w:val="en-US" w:eastAsia="zh-CN"/>
        </w:rPr>
      </w:pPr>
      <w:r>
        <w:rPr>
          <w:rFonts w:hint="eastAsia" w:ascii="宋体" w:eastAsia="宋体" w:cs="Times New Roman"/>
          <w:vanish w:val="0"/>
          <w:color w:val="3D3D3D"/>
          <w:kern w:val="0"/>
          <w:sz w:val="15"/>
          <w:szCs w:val="15"/>
        </w:rPr>
        <w:t>销售机构及管理人的联系方式详见《投资者权益须知》第八条。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第</w:t>
      </w:r>
      <w:r>
        <w:rPr>
          <w:rFonts w:hint="eastAsia" w:ascii="宋体" w:eastAsia="宋体" w:cs="Times New Roman"/>
          <w:b/>
          <w:bCs/>
          <w:vanish w:val="0"/>
          <w:color w:val="auto"/>
          <w:kern w:val="0"/>
          <w:sz w:val="15"/>
          <w:szCs w:val="15"/>
        </w:rPr>
        <w:t>七</w:t>
      </w:r>
      <w:r>
        <w:rPr>
          <w:rFonts w:hint="eastAsia" w:ascii="宋体" w:eastAsia="宋体"/>
          <w:b/>
          <w:bCs/>
          <w:vanish w:val="0"/>
          <w:color w:val="auto"/>
          <w:kern w:val="0"/>
          <w:sz w:val="15"/>
          <w:szCs w:val="15"/>
        </w:rPr>
        <w:t>条</w:t>
      </w:r>
      <w:r>
        <w:rPr>
          <w:rFonts w:hint="eastAsia" w:ascii="Times New Roman" w:hAnsi="Times New Roman" w:eastAsia="宋体" w:cs="Times New Roman"/>
          <w:b/>
          <w:bCs/>
          <w:vanish w:val="0"/>
          <w:color w:val="auto"/>
          <w:kern w:val="0"/>
          <w:sz w:val="15"/>
          <w:szCs w:val="15"/>
        </w:rPr>
        <w:t xml:space="preserve">  </w:t>
      </w:r>
      <w:r>
        <w:rPr>
          <w:rFonts w:hint="eastAsia" w:ascii="宋体" w:eastAsia="宋体"/>
          <w:b/>
          <w:bCs/>
          <w:vanish w:val="0"/>
          <w:color w:val="auto"/>
          <w:kern w:val="0"/>
          <w:sz w:val="15"/>
          <w:szCs w:val="15"/>
        </w:rPr>
        <w:t>法律适用和争议解决</w:t>
      </w:r>
    </w:p>
    <w:p>
      <w:pPr>
        <w:keepNext w:val="0"/>
        <w:keepLines w:val="0"/>
        <w:pageBreakBefore w:val="0"/>
        <w:widowControl/>
        <w:suppressLineNumbers w:val="0"/>
        <w:suppressAutoHyphens w:val="0"/>
        <w:spacing w:line="200" w:lineRule="exact"/>
        <w:ind w:firstLine="300"/>
        <w:rPr>
          <w:rFonts w:hint="eastAsia"/>
          <w:color w:val="3D3D3D"/>
          <w:kern w:val="0"/>
          <w:sz w:val="15"/>
          <w:szCs w:val="15"/>
          <w:lang w:val="en-US" w:eastAsia="zh-CN"/>
        </w:rPr>
      </w:pPr>
      <w:r>
        <w:rPr>
          <w:rFonts w:hint="eastAsia" w:ascii="宋体" w:eastAsia="宋体" w:cs="Times New Roman"/>
          <w:vanish w:val="0"/>
          <w:color w:val="3D3D3D"/>
          <w:kern w:val="0"/>
          <w:sz w:val="15"/>
          <w:szCs w:val="15"/>
        </w:rPr>
        <w:t>理财产品销售文件的订立、生效、履行、解释、修改和终止等事项的适用法律和争议解决方式按照销售协议书的相关约定执行。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第</w:t>
      </w:r>
      <w:r>
        <w:rPr>
          <w:rFonts w:hint="eastAsia" w:ascii="宋体" w:eastAsia="宋体" w:cs="Times New Roman"/>
          <w:b/>
          <w:bCs/>
          <w:vanish w:val="0"/>
          <w:color w:val="auto"/>
          <w:kern w:val="0"/>
          <w:sz w:val="15"/>
          <w:szCs w:val="15"/>
        </w:rPr>
        <w:t>八</w:t>
      </w:r>
      <w:r>
        <w:rPr>
          <w:rFonts w:hint="eastAsia" w:ascii="宋体" w:eastAsia="宋体"/>
          <w:b/>
          <w:bCs/>
          <w:vanish w:val="0"/>
          <w:color w:val="auto"/>
          <w:kern w:val="0"/>
          <w:sz w:val="15"/>
          <w:szCs w:val="15"/>
        </w:rPr>
        <w:t>条</w:t>
      </w:r>
      <w:r>
        <w:rPr>
          <w:rFonts w:hint="eastAsia" w:ascii="Times New Roman" w:hAnsi="Times New Roman" w:eastAsia="宋体" w:cs="Times New Roman"/>
          <w:b/>
          <w:bCs/>
          <w:vanish w:val="0"/>
          <w:color w:val="auto"/>
          <w:kern w:val="0"/>
          <w:sz w:val="15"/>
          <w:szCs w:val="15"/>
        </w:rPr>
        <w:t xml:space="preserve">  </w:t>
      </w:r>
      <w:r>
        <w:rPr>
          <w:rFonts w:hint="eastAsia" w:ascii="宋体" w:eastAsia="宋体"/>
          <w:b/>
          <w:bCs/>
          <w:vanish w:val="0"/>
          <w:color w:val="auto"/>
          <w:kern w:val="0"/>
          <w:sz w:val="15"/>
          <w:szCs w:val="15"/>
        </w:rPr>
        <w:t>重要提示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请您一定仔细阅读本理财产品销售文件，了解理财产品具体情况，关注投资风险，自主决定是否投资。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投资者特此</w:t>
      </w:r>
      <w:r>
        <w:rPr>
          <w:rFonts w:hint="eastAsia" w:ascii="宋体" w:eastAsia="宋体" w:cs="Times New Roman"/>
          <w:b/>
          <w:bCs/>
          <w:vanish w:val="0"/>
          <w:color w:val="auto"/>
          <w:kern w:val="0"/>
          <w:sz w:val="15"/>
          <w:szCs w:val="15"/>
        </w:rPr>
        <w:t>同</w:t>
      </w:r>
      <w:r>
        <w:rPr>
          <w:rFonts w:hint="eastAsia" w:ascii="宋体" w:eastAsia="宋体"/>
          <w:b/>
          <w:bCs/>
          <w:vanish w:val="0"/>
          <w:color w:val="auto"/>
          <w:kern w:val="0"/>
          <w:sz w:val="15"/>
          <w:szCs w:val="15"/>
        </w:rPr>
        <w:t>意</w:t>
      </w:r>
      <w:r>
        <w:rPr>
          <w:rFonts w:hint="eastAsia" w:ascii="宋体" w:eastAsia="宋体" w:cs="Times New Roman"/>
          <w:b/>
          <w:bCs/>
          <w:vanish w:val="0"/>
          <w:color w:val="auto"/>
          <w:kern w:val="0"/>
          <w:sz w:val="15"/>
          <w:szCs w:val="15"/>
        </w:rPr>
        <w:t>并授权：</w:t>
      </w:r>
      <w:r>
        <w:rPr>
          <w:rFonts w:hint="eastAsia" w:ascii="宋体" w:eastAsia="宋体"/>
          <w:b/>
          <w:bCs/>
          <w:vanish w:val="0"/>
          <w:color w:val="auto"/>
          <w:kern w:val="0"/>
          <w:sz w:val="15"/>
          <w:szCs w:val="15"/>
        </w:rPr>
        <w:t>管理人</w:t>
      </w:r>
      <w:r>
        <w:rPr>
          <w:rFonts w:hint="eastAsia" w:ascii="宋体" w:eastAsia="宋体" w:cs="Times New Roman"/>
          <w:b/>
          <w:bCs/>
          <w:vanish w:val="0"/>
          <w:color w:val="auto"/>
          <w:kern w:val="0"/>
          <w:sz w:val="15"/>
          <w:szCs w:val="15"/>
        </w:rPr>
        <w:t>及销售机构</w:t>
      </w:r>
      <w:r>
        <w:rPr>
          <w:rFonts w:hint="eastAsia" w:ascii="宋体" w:eastAsia="宋体"/>
          <w:b/>
          <w:bCs/>
          <w:vanish w:val="0"/>
          <w:color w:val="auto"/>
          <w:kern w:val="0"/>
          <w:sz w:val="15"/>
          <w:szCs w:val="15"/>
        </w:rPr>
        <w:t>有权按照法律法规</w:t>
      </w:r>
      <w:r>
        <w:rPr>
          <w:rFonts w:hint="eastAsia" w:ascii="宋体" w:eastAsia="宋体" w:cs="Times New Roman"/>
          <w:b/>
          <w:bCs/>
          <w:vanish w:val="0"/>
          <w:color w:val="auto"/>
          <w:kern w:val="0"/>
          <w:sz w:val="15"/>
          <w:szCs w:val="15"/>
        </w:rPr>
        <w:t>规定，遵循正当、必要的原则，收集、使用投资者个人信息，包括但不限于</w:t>
      </w:r>
      <w:r>
        <w:rPr>
          <w:rFonts w:hint="eastAsia" w:ascii="宋体" w:eastAsia="宋体"/>
          <w:b/>
          <w:bCs/>
          <w:vanish w:val="0"/>
          <w:color w:val="auto"/>
          <w:kern w:val="0"/>
          <w:sz w:val="15"/>
          <w:szCs w:val="15"/>
        </w:rPr>
        <w:t>根据法律法规规定</w:t>
      </w:r>
      <w:r>
        <w:rPr>
          <w:rFonts w:hint="eastAsia" w:ascii="宋体" w:eastAsia="宋体" w:cs="Times New Roman"/>
          <w:b/>
          <w:bCs/>
          <w:vanish w:val="0"/>
          <w:color w:val="auto"/>
          <w:kern w:val="0"/>
          <w:sz w:val="15"/>
          <w:szCs w:val="15"/>
        </w:rPr>
        <w:t>、监管或</w:t>
      </w:r>
      <w:r>
        <w:rPr>
          <w:rFonts w:hint="eastAsia" w:ascii="宋体" w:eastAsia="宋体"/>
          <w:b/>
          <w:bCs/>
          <w:vanish w:val="0"/>
          <w:color w:val="auto"/>
          <w:kern w:val="0"/>
          <w:sz w:val="15"/>
          <w:szCs w:val="15"/>
        </w:rPr>
        <w:t>有权机关要求</w:t>
      </w:r>
      <w:r>
        <w:rPr>
          <w:rFonts w:hint="eastAsia" w:ascii="宋体" w:eastAsia="宋体" w:cs="Times New Roman"/>
          <w:b/>
          <w:bCs/>
          <w:vanish w:val="0"/>
          <w:color w:val="auto"/>
          <w:kern w:val="0"/>
          <w:sz w:val="15"/>
          <w:szCs w:val="15"/>
        </w:rPr>
        <w:t>、理财业务需要等采集、处理及使用</w:t>
      </w:r>
      <w:r>
        <w:rPr>
          <w:rFonts w:hint="eastAsia" w:ascii="宋体" w:eastAsia="宋体"/>
          <w:b/>
          <w:bCs/>
          <w:vanish w:val="0"/>
          <w:color w:val="auto"/>
          <w:kern w:val="0"/>
          <w:sz w:val="15"/>
          <w:szCs w:val="15"/>
        </w:rPr>
        <w:t>投资者身份、持有理财产品、理财产品交易等信息</w:t>
      </w:r>
      <w:r>
        <w:rPr>
          <w:rFonts w:hint="eastAsia" w:ascii="宋体" w:eastAsia="宋体" w:cs="Times New Roman"/>
          <w:b/>
          <w:bCs/>
          <w:vanish w:val="0"/>
          <w:color w:val="auto"/>
          <w:kern w:val="0"/>
          <w:sz w:val="15"/>
          <w:szCs w:val="15"/>
        </w:rPr>
        <w:t>，</w:t>
      </w:r>
      <w:r>
        <w:rPr>
          <w:rFonts w:hint="eastAsia" w:ascii="宋体" w:eastAsia="宋体"/>
          <w:b/>
          <w:bCs/>
          <w:vanish w:val="0"/>
          <w:color w:val="auto"/>
          <w:kern w:val="0"/>
          <w:sz w:val="15"/>
          <w:szCs w:val="15"/>
        </w:rPr>
        <w:t>以及</w:t>
      </w:r>
      <w:r>
        <w:rPr>
          <w:rFonts w:hint="eastAsia" w:ascii="宋体" w:eastAsia="宋体"/>
          <w:b/>
          <w:bCs/>
          <w:vanish w:val="0"/>
          <w:color w:val="auto"/>
          <w:spacing w:val="0"/>
          <w:kern w:val="0"/>
          <w:sz w:val="15"/>
          <w:szCs w:val="15"/>
        </w:rPr>
        <w:t>在办理与理财产品相关事项</w:t>
      </w:r>
      <w:r>
        <w:rPr>
          <w:rFonts w:hint="eastAsia" w:ascii="宋体" w:eastAsia="宋体" w:cs="Times New Roman"/>
          <w:b/>
          <w:bCs/>
          <w:vanish w:val="0"/>
          <w:color w:val="auto"/>
          <w:spacing w:val="0"/>
          <w:kern w:val="0"/>
          <w:sz w:val="15"/>
          <w:szCs w:val="15"/>
        </w:rPr>
        <w:t>需要</w:t>
      </w:r>
      <w:r>
        <w:rPr>
          <w:rFonts w:hint="eastAsia" w:ascii="宋体" w:eastAsia="宋体"/>
          <w:b/>
          <w:bCs/>
          <w:vanish w:val="0"/>
          <w:color w:val="auto"/>
          <w:spacing w:val="0"/>
          <w:kern w:val="0"/>
          <w:sz w:val="15"/>
          <w:szCs w:val="15"/>
        </w:rPr>
        <w:t>的情况下向服务机构及其他管理人或销售机构认为必要的业务合作机构提供投资者</w:t>
      </w:r>
      <w:r>
        <w:rPr>
          <w:rFonts w:hint="eastAsia" w:ascii="宋体" w:eastAsia="宋体" w:cs="Times New Roman"/>
          <w:b/>
          <w:bCs/>
          <w:vanish w:val="0"/>
          <w:color w:val="auto"/>
          <w:spacing w:val="0"/>
          <w:kern w:val="0"/>
          <w:sz w:val="15"/>
          <w:szCs w:val="15"/>
        </w:rPr>
        <w:t>相关</w:t>
      </w:r>
      <w:r>
        <w:rPr>
          <w:rFonts w:hint="eastAsia" w:ascii="宋体" w:eastAsia="宋体"/>
          <w:b/>
          <w:bCs/>
          <w:vanish w:val="0"/>
          <w:color w:val="auto"/>
          <w:spacing w:val="0"/>
          <w:kern w:val="0"/>
          <w:sz w:val="15"/>
          <w:szCs w:val="15"/>
        </w:rPr>
        <w:t>信息</w:t>
      </w:r>
      <w:r>
        <w:rPr>
          <w:rFonts w:hint="eastAsia" w:ascii="宋体" w:eastAsia="宋体" w:cs="Times New Roman"/>
          <w:b/>
          <w:bCs/>
          <w:vanish w:val="0"/>
          <w:color w:val="auto"/>
          <w:spacing w:val="0"/>
          <w:kern w:val="0"/>
          <w:sz w:val="15"/>
          <w:szCs w:val="15"/>
        </w:rPr>
        <w:t>。</w:t>
      </w:r>
      <w:r>
        <w:rPr>
          <w:rFonts w:hint="eastAsia" w:ascii="宋体" w:eastAsia="宋体"/>
          <w:b/>
          <w:bCs/>
          <w:vanish w:val="0"/>
          <w:color w:val="auto"/>
          <w:kern w:val="0"/>
          <w:sz w:val="15"/>
          <w:szCs w:val="15"/>
        </w:rPr>
        <w:t>管理人及销售机构保证信息采集、处理及使用的安全性和合法性</w:t>
      </w:r>
      <w:r>
        <w:rPr>
          <w:rFonts w:hint="eastAsia" w:ascii="宋体" w:eastAsia="宋体"/>
          <w:b/>
          <w:bCs/>
          <w:vanish w:val="0"/>
          <w:color w:val="auto"/>
          <w:spacing w:val="0"/>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1" w:firstLineChars="200"/>
        <w:rPr>
          <w:rFonts w:ascii="Times New Roman" w:hAnsi="Times New Roman" w:eastAsia="宋体"/>
          <w:b/>
          <w:bCs/>
          <w:vanish w:val="0"/>
          <w:color w:val="auto"/>
          <w:kern w:val="0"/>
          <w:sz w:val="15"/>
          <w:szCs w:val="15"/>
        </w:rPr>
      </w:pPr>
      <w:r>
        <w:rPr>
          <w:rFonts w:hint="eastAsia" w:ascii="宋体" w:eastAsia="宋体"/>
          <w:b/>
          <w:bCs/>
          <w:vanish w:val="0"/>
          <w:color w:val="auto"/>
          <w:kern w:val="0"/>
          <w:sz w:val="15"/>
          <w:szCs w:val="15"/>
        </w:rPr>
        <w:t>本理财产品说明书在法律许可的范围内由管理人负责解释。若投资者对本理财说明书的内容有任何疑问或异议，</w:t>
      </w:r>
      <w:r>
        <w:rPr>
          <w:rFonts w:hint="eastAsia" w:ascii="宋体" w:eastAsia="宋体"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宋体" w:eastAsia="宋体"/>
          <w:b/>
          <w:bCs/>
          <w:vanish w:val="0"/>
          <w:color w:val="auto"/>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Times New Roman" w:hAnsi="Times New Roman" w:eastAsia="宋体"/>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Times New Roman" w:hAnsi="Times New Roman" w:eastAsia="宋体"/>
          <w:b/>
          <w:bCs/>
          <w:vanish w:val="0"/>
          <w:color w:val="3D3D3D"/>
          <w:kern w:val="0"/>
          <w:sz w:val="15"/>
          <w:szCs w:val="15"/>
        </w:rPr>
      </w:pPr>
      <w:r>
        <w:rPr>
          <w:rFonts w:hint="eastAsia" w:ascii="宋体" w:eastAsia="宋体"/>
          <w:b/>
          <w:bCs/>
          <w:vanish w:val="0"/>
          <w:color w:val="3D3D3D"/>
          <w:kern w:val="0"/>
          <w:sz w:val="15"/>
          <w:szCs w:val="15"/>
        </w:rPr>
        <w:t>风险提示：</w:t>
      </w:r>
    </w:p>
    <w:p>
      <w:pPr>
        <w:tabs>
          <w:tab w:val="left" w:pos="8033"/>
        </w:tabs>
        <w:ind w:left="0" w:firstLine="0"/>
        <w:jc w:val="left"/>
        <w:rPr>
          <w:rFonts w:hint="eastAsia" w:eastAsia="宋体"/>
          <w:lang w:val="en-US" w:eastAsia="zh-CN"/>
        </w:rPr>
      </w:pPr>
      <w:r>
        <w:rPr>
          <w:rFonts w:hint="eastAsia" w:ascii="宋体" w:eastAsia="宋体"/>
          <w:b/>
          <w:bCs/>
          <w:color w:val="3D3D3D"/>
          <w:kern w:val="0"/>
          <w:sz w:val="15"/>
          <w:szCs w:val="15"/>
        </w:rPr>
        <w:t>本理财产品是</w:t>
      </w:r>
      <w:r>
        <w:rPr>
          <w:rFonts w:hint="eastAsia" w:ascii="宋体" w:eastAsia="宋体"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宋体" w:eastAsia="宋体"/>
          <w:b/>
          <w:bCs/>
          <w:color w:val="3D3D3D"/>
          <w:kern w:val="0"/>
          <w:sz w:val="15"/>
          <w:szCs w:val="15"/>
        </w:rPr>
        <w:t>理财产品，</w:t>
      </w:r>
      <w:r>
        <w:rPr>
          <w:rFonts w:hint="eastAsia" w:ascii="宋体" w:eastAsia="宋体"/>
          <w:b/>
          <w:bCs/>
          <w:i/>
          <w:iCs/>
          <w:color w:val="3D3D3D"/>
          <w:kern w:val="0"/>
          <w:sz w:val="21"/>
          <w:szCs w:val="21"/>
          <w:u w:val="single"/>
        </w:rPr>
        <w:t>不保证本金和收益</w:t>
      </w:r>
      <w:r>
        <w:rPr>
          <w:rFonts w:hint="eastAsia" w:ascii="宋体" w:eastAsia="宋体"/>
          <w:b/>
          <w:bCs/>
          <w:color w:val="3D3D3D"/>
          <w:kern w:val="0"/>
          <w:sz w:val="15"/>
          <w:szCs w:val="15"/>
        </w:rPr>
        <w:t>，您的本金与收益可能会蒙受重大损失，您应仔细阅读</w:t>
      </w:r>
      <w:r>
        <w:rPr>
          <w:rFonts w:hint="eastAsia" w:ascii="宋体" w:eastAsia="宋体" w:cs="Times New Roman"/>
          <w:b/>
          <w:bCs/>
          <w:color w:val="3D3D3D"/>
          <w:kern w:val="0"/>
          <w:sz w:val="15"/>
          <w:szCs w:val="15"/>
        </w:rPr>
        <w:t>《理财产品风险揭示书》《理财产品说明书》《投资者权益须知》《理财产品销售协议书》《理财产品投资协议书》</w:t>
      </w:r>
      <w:r>
        <w:rPr>
          <w:rFonts w:hint="eastAsia" w:ascii="宋体" w:eastAsia="宋体"/>
          <w:b/>
          <w:bCs/>
          <w:color w:val="3D3D3D"/>
          <w:kern w:val="0"/>
          <w:sz w:val="15"/>
          <w:szCs w:val="15"/>
        </w:rPr>
        <w:t>，充分认识投资风险，谨慎投资。</w:t>
      </w:r>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xi Sans">
    <w:altName w:val="Arial"/>
    <w:panose1 w:val="00000000000000000000"/>
    <w:charset w:val="00"/>
    <w:family w:val="auto"/>
    <w:pitch w:val="default"/>
    <w:sig w:usb0="00000000" w:usb1="00000000" w:usb2="00000000" w:usb3="00000000" w:csb0="00000000" w:csb1="00000000"/>
  </w:font>
  <w:font w:name="Dialog">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right"/>
    </w:pPr>
    <w:r>
      <w:t xml:space="preserve">   </w:t>
    </w:r>
    <w:r>
      <w:rPr>
        <w:rFonts w:hint="eastAsia" w:ascii="宋体" w:eastAsia="宋体" w:cs="Times New Roman"/>
        <w:vanish w:val="0"/>
        <w:kern w:val="2"/>
        <w:sz w:val="18"/>
        <w:szCs w:val="18"/>
      </w:rPr>
      <w:t>南银理财理财产品销售文件（</w:t>
    </w:r>
    <w:r>
      <w:rPr>
        <w:rFonts w:ascii="Times New Roman" w:hAnsi="Times New Roman" w:eastAsia="宋体" w:cs="Times New Roman"/>
        <w:vanish w:val="0"/>
        <w:kern w:val="2"/>
        <w:sz w:val="18"/>
        <w:szCs w:val="18"/>
      </w:rPr>
      <w:t>2021</w:t>
    </w:r>
    <w:r>
      <w:rPr>
        <w:rFonts w:hint="eastAsia" w:ascii="宋体" w:eastAsia="宋体" w:cs="Times New Roman"/>
        <w:vanish w:val="0"/>
        <w:kern w:val="2"/>
        <w:sz w:val="18"/>
        <w:szCs w:val="18"/>
      </w:rPr>
      <w:t>第</w:t>
    </w:r>
    <w:r>
      <w:rPr>
        <w:rFonts w:ascii="Times New Roman" w:hAnsi="Times New Roman" w:eastAsia="宋体" w:cs="Times New Roman"/>
        <w:vanish w:val="0"/>
        <w:kern w:val="2"/>
        <w:sz w:val="18"/>
        <w:szCs w:val="18"/>
      </w:rPr>
      <w:t>2</w:t>
    </w:r>
    <w:r>
      <w:rPr>
        <w:rFonts w:hint="eastAsia" w:ascii="宋体" w:eastAsia="宋体" w:cs="Times New Roman"/>
        <w:vanish w:val="0"/>
        <w:kern w:val="2"/>
        <w:sz w:val="18"/>
        <w:szCs w:val="18"/>
      </w:rPr>
      <w:t>版）</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Times New Roman" w:hAnsi="Times New Roman"/>
      </w:rPr>
    </w:lvl>
    <w:lvl w:ilvl="1" w:tentative="0">
      <w:start w:val="1"/>
      <w:numFmt w:val="lowerLetter"/>
      <w:lvlText w:val="%2)"/>
      <w:lvlJc w:val="left"/>
      <w:pPr>
        <w:tabs>
          <w:tab w:val="left" w:pos="0"/>
        </w:tabs>
        <w:ind w:left="1140" w:hanging="420"/>
      </w:pPr>
      <w:rPr>
        <w:rFonts w:hint="default" w:ascii="Times New Roman" w:hAnsi="Times New Roman"/>
      </w:rPr>
    </w:lvl>
    <w:lvl w:ilvl="2" w:tentative="0">
      <w:start w:val="1"/>
      <w:numFmt w:val="decimal"/>
      <w:lvlText w:val="%3."/>
      <w:lvlJc w:val="right"/>
      <w:pPr>
        <w:tabs>
          <w:tab w:val="left" w:pos="0"/>
        </w:tabs>
        <w:ind w:left="1560" w:hanging="420"/>
      </w:pPr>
      <w:rPr>
        <w:rFonts w:hint="default" w:ascii="Times New Roman" w:hAnsi="Times New Roman"/>
      </w:rPr>
    </w:lvl>
    <w:lvl w:ilvl="3" w:tentative="0">
      <w:start w:val="1"/>
      <w:numFmt w:val="decimal"/>
      <w:lvlText w:val="%4."/>
      <w:lvlJc w:val="left"/>
      <w:pPr>
        <w:tabs>
          <w:tab w:val="left" w:pos="0"/>
        </w:tabs>
        <w:ind w:left="1980" w:hanging="420"/>
      </w:pPr>
      <w:rPr>
        <w:rFonts w:hint="default" w:ascii="Times New Roman" w:hAnsi="Times New Roman"/>
      </w:rPr>
    </w:lvl>
    <w:lvl w:ilvl="4" w:tentative="0">
      <w:start w:val="1"/>
      <w:numFmt w:val="lowerLetter"/>
      <w:lvlText w:val="%5)"/>
      <w:lvlJc w:val="left"/>
      <w:pPr>
        <w:tabs>
          <w:tab w:val="left" w:pos="0"/>
        </w:tabs>
        <w:ind w:left="2400" w:hanging="420"/>
      </w:pPr>
      <w:rPr>
        <w:rFonts w:hint="default" w:ascii="Times New Roman" w:hAnsi="Times New Roman"/>
      </w:rPr>
    </w:lvl>
    <w:lvl w:ilvl="5" w:tentative="0">
      <w:start w:val="1"/>
      <w:numFmt w:val="decimal"/>
      <w:lvlText w:val="%6."/>
      <w:lvlJc w:val="right"/>
      <w:pPr>
        <w:tabs>
          <w:tab w:val="left" w:pos="0"/>
        </w:tabs>
        <w:ind w:left="2820" w:hanging="420"/>
      </w:pPr>
      <w:rPr>
        <w:rFonts w:hint="default" w:ascii="Times New Roman" w:hAnsi="Times New Roman"/>
      </w:rPr>
    </w:lvl>
    <w:lvl w:ilvl="6" w:tentative="0">
      <w:start w:val="1"/>
      <w:numFmt w:val="decimal"/>
      <w:lvlText w:val="%7."/>
      <w:lvlJc w:val="left"/>
      <w:pPr>
        <w:tabs>
          <w:tab w:val="left" w:pos="0"/>
        </w:tabs>
        <w:ind w:left="3240" w:hanging="420"/>
      </w:pPr>
      <w:rPr>
        <w:rFonts w:hint="default" w:ascii="Times New Roman" w:hAnsi="Times New Roman"/>
      </w:rPr>
    </w:lvl>
    <w:lvl w:ilvl="7" w:tentative="0">
      <w:start w:val="1"/>
      <w:numFmt w:val="lowerLetter"/>
      <w:lvlText w:val="%8)"/>
      <w:lvlJc w:val="left"/>
      <w:pPr>
        <w:tabs>
          <w:tab w:val="left" w:pos="0"/>
        </w:tabs>
        <w:ind w:left="3660" w:hanging="420"/>
      </w:pPr>
      <w:rPr>
        <w:rFonts w:hint="default" w:ascii="Times New Roman" w:hAnsi="Times New Roman"/>
      </w:rPr>
    </w:lvl>
    <w:lvl w:ilvl="8" w:tentative="0">
      <w:start w:val="1"/>
      <w:numFmt w:val="decimal"/>
      <w:lvlText w:val="%9."/>
      <w:lvlJc w:val="right"/>
      <w:pPr>
        <w:tabs>
          <w:tab w:val="left" w:pos="0"/>
        </w:tabs>
        <w:ind w:left="4080" w:hanging="420"/>
      </w:pPr>
      <w:rPr>
        <w:rFonts w:hint="default" w:ascii="Times New Roman" w:hAnsi="Times New Roman"/>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Times New Roman" w:hAnsi="Times New Roman"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宋体" w:hAnsi="宋体" w:eastAsia="宋体"/>
        <w:b w:val="0"/>
        <w:bCs w:val="0"/>
      </w:rPr>
    </w:lvl>
    <w:lvl w:ilvl="1" w:tentative="0">
      <w:start w:val="1"/>
      <w:numFmt w:val="lowerLetter"/>
      <w:lvlText w:val="%2)"/>
      <w:legacy w:legacy="1" w:legacySpace="0" w:legacyIndent="420"/>
      <w:lvlJc w:val="left"/>
      <w:pPr>
        <w:ind w:left="1124" w:hanging="420"/>
      </w:pPr>
      <w:rPr>
        <w:rFonts w:hint="default" w:ascii="Times New Roman" w:hAnsi="Times New Roman"/>
      </w:rPr>
    </w:lvl>
    <w:lvl w:ilvl="2" w:tentative="0">
      <w:start w:val="1"/>
      <w:numFmt w:val="decimal"/>
      <w:lvlText w:val="%3."/>
      <w:legacy w:legacy="1" w:legacySpace="0" w:legacyIndent="420"/>
      <w:lvlJc w:val="right"/>
      <w:pPr>
        <w:ind w:left="1544" w:hanging="420"/>
      </w:pPr>
      <w:rPr>
        <w:rFonts w:hint="default" w:ascii="Times New Roman" w:hAnsi="Times New Roman"/>
      </w:rPr>
    </w:lvl>
    <w:lvl w:ilvl="3" w:tentative="0">
      <w:start w:val="1"/>
      <w:numFmt w:val="decimal"/>
      <w:lvlText w:val="%4."/>
      <w:legacy w:legacy="1" w:legacySpace="0" w:legacyIndent="420"/>
      <w:lvlJc w:val="left"/>
      <w:pPr>
        <w:ind w:left="1964" w:hanging="420"/>
      </w:pPr>
      <w:rPr>
        <w:rFonts w:hint="default" w:ascii="Times New Roman" w:hAnsi="Times New Roman"/>
      </w:rPr>
    </w:lvl>
    <w:lvl w:ilvl="4" w:tentative="0">
      <w:start w:val="1"/>
      <w:numFmt w:val="lowerLetter"/>
      <w:lvlText w:val="%5)"/>
      <w:legacy w:legacy="1" w:legacySpace="0" w:legacyIndent="420"/>
      <w:lvlJc w:val="left"/>
      <w:pPr>
        <w:ind w:left="2384" w:hanging="420"/>
      </w:pPr>
      <w:rPr>
        <w:rFonts w:hint="default" w:ascii="Times New Roman" w:hAnsi="Times New Roman"/>
      </w:rPr>
    </w:lvl>
    <w:lvl w:ilvl="5" w:tentative="0">
      <w:start w:val="1"/>
      <w:numFmt w:val="decimal"/>
      <w:lvlText w:val="%6."/>
      <w:legacy w:legacy="1" w:legacySpace="0" w:legacyIndent="420"/>
      <w:lvlJc w:val="right"/>
      <w:pPr>
        <w:ind w:left="2804" w:hanging="420"/>
      </w:pPr>
      <w:rPr>
        <w:rFonts w:hint="default" w:ascii="Times New Roman" w:hAnsi="Times New Roman"/>
      </w:rPr>
    </w:lvl>
    <w:lvl w:ilvl="6" w:tentative="0">
      <w:start w:val="1"/>
      <w:numFmt w:val="decimal"/>
      <w:lvlText w:val="%7."/>
      <w:legacy w:legacy="1" w:legacySpace="0" w:legacyIndent="420"/>
      <w:lvlJc w:val="left"/>
      <w:pPr>
        <w:ind w:left="3224" w:hanging="420"/>
      </w:pPr>
      <w:rPr>
        <w:rFonts w:hint="default" w:ascii="Times New Roman" w:hAnsi="Times New Roman"/>
      </w:rPr>
    </w:lvl>
    <w:lvl w:ilvl="7" w:tentative="0">
      <w:start w:val="1"/>
      <w:numFmt w:val="lowerLetter"/>
      <w:lvlText w:val="%8)"/>
      <w:legacy w:legacy="1" w:legacySpace="0" w:legacyIndent="420"/>
      <w:lvlJc w:val="left"/>
      <w:pPr>
        <w:ind w:left="3644" w:hanging="420"/>
      </w:pPr>
      <w:rPr>
        <w:rFonts w:hint="default" w:ascii="Times New Roman" w:hAnsi="Times New Roman"/>
      </w:rPr>
    </w:lvl>
    <w:lvl w:ilvl="8" w:tentative="0">
      <w:start w:val="1"/>
      <w:numFmt w:val="decimal"/>
      <w:lvlText w:val="%9."/>
      <w:legacy w:legacy="1" w:legacySpace="0" w:legacyIndent="420"/>
      <w:lvlJc w:val="right"/>
      <w:pPr>
        <w:ind w:left="4064" w:hanging="420"/>
      </w:pPr>
      <w:rPr>
        <w:rFonts w:hint="default" w:ascii="Times New Roman" w:hAnsi="Times New Roman"/>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Times New Roman" w:hAnsi="Times New Roman"/>
      </w:rPr>
    </w:lvl>
    <w:lvl w:ilvl="1" w:tentative="0">
      <w:start w:val="1"/>
      <w:numFmt w:val="lowerLetter"/>
      <w:lvlText w:val="%2)"/>
      <w:lvlJc w:val="left"/>
      <w:pPr>
        <w:tabs>
          <w:tab w:val="left" w:pos="0"/>
        </w:tabs>
        <w:ind w:left="1141" w:hanging="420"/>
      </w:pPr>
      <w:rPr>
        <w:rFonts w:hint="default" w:ascii="Times New Roman" w:hAnsi="Times New Roman"/>
      </w:rPr>
    </w:lvl>
    <w:lvl w:ilvl="2" w:tentative="0">
      <w:start w:val="1"/>
      <w:numFmt w:val="decimal"/>
      <w:lvlText w:val="%3."/>
      <w:lvlJc w:val="right"/>
      <w:pPr>
        <w:tabs>
          <w:tab w:val="left" w:pos="0"/>
        </w:tabs>
        <w:ind w:left="1561" w:hanging="420"/>
      </w:pPr>
      <w:rPr>
        <w:rFonts w:hint="default" w:ascii="Times New Roman" w:hAnsi="Times New Roman"/>
      </w:rPr>
    </w:lvl>
    <w:lvl w:ilvl="3" w:tentative="0">
      <w:start w:val="1"/>
      <w:numFmt w:val="decimal"/>
      <w:lvlText w:val="%4."/>
      <w:lvlJc w:val="left"/>
      <w:pPr>
        <w:tabs>
          <w:tab w:val="left" w:pos="0"/>
        </w:tabs>
        <w:ind w:left="1981" w:hanging="420"/>
      </w:pPr>
      <w:rPr>
        <w:rFonts w:hint="default" w:ascii="Times New Roman" w:hAnsi="Times New Roman"/>
      </w:rPr>
    </w:lvl>
    <w:lvl w:ilvl="4" w:tentative="0">
      <w:start w:val="1"/>
      <w:numFmt w:val="lowerLetter"/>
      <w:lvlText w:val="%5)"/>
      <w:lvlJc w:val="left"/>
      <w:pPr>
        <w:tabs>
          <w:tab w:val="left" w:pos="0"/>
        </w:tabs>
        <w:ind w:left="2401" w:hanging="420"/>
      </w:pPr>
      <w:rPr>
        <w:rFonts w:hint="default" w:ascii="Times New Roman" w:hAnsi="Times New Roman"/>
      </w:rPr>
    </w:lvl>
    <w:lvl w:ilvl="5" w:tentative="0">
      <w:start w:val="1"/>
      <w:numFmt w:val="decimal"/>
      <w:lvlText w:val="%6."/>
      <w:lvlJc w:val="right"/>
      <w:pPr>
        <w:tabs>
          <w:tab w:val="left" w:pos="0"/>
        </w:tabs>
        <w:ind w:left="2821" w:hanging="420"/>
      </w:pPr>
      <w:rPr>
        <w:rFonts w:hint="default" w:ascii="Times New Roman" w:hAnsi="Times New Roman"/>
      </w:rPr>
    </w:lvl>
    <w:lvl w:ilvl="6" w:tentative="0">
      <w:start w:val="1"/>
      <w:numFmt w:val="decimal"/>
      <w:lvlText w:val="%7."/>
      <w:lvlJc w:val="left"/>
      <w:pPr>
        <w:tabs>
          <w:tab w:val="left" w:pos="0"/>
        </w:tabs>
        <w:ind w:left="3241" w:hanging="420"/>
      </w:pPr>
      <w:rPr>
        <w:rFonts w:hint="default" w:ascii="Times New Roman" w:hAnsi="Times New Roman"/>
      </w:rPr>
    </w:lvl>
    <w:lvl w:ilvl="7" w:tentative="0">
      <w:start w:val="1"/>
      <w:numFmt w:val="lowerLetter"/>
      <w:lvlText w:val="%8)"/>
      <w:lvlJc w:val="left"/>
      <w:pPr>
        <w:tabs>
          <w:tab w:val="left" w:pos="0"/>
        </w:tabs>
        <w:ind w:left="3661" w:hanging="420"/>
      </w:pPr>
      <w:rPr>
        <w:rFonts w:hint="default" w:ascii="Times New Roman" w:hAnsi="Times New Roman"/>
      </w:rPr>
    </w:lvl>
    <w:lvl w:ilvl="8" w:tentative="0">
      <w:start w:val="1"/>
      <w:numFmt w:val="decimal"/>
      <w:lvlText w:val="%9."/>
      <w:lvlJc w:val="right"/>
      <w:pPr>
        <w:tabs>
          <w:tab w:val="left" w:pos="0"/>
        </w:tabs>
        <w:ind w:left="4081" w:hanging="420"/>
      </w:pPr>
      <w:rPr>
        <w:rFonts w:hint="default" w:ascii="Times New Roman" w:hAnsi="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0FE81E32"/>
    <w:rsid w:val="3FCB3A07"/>
    <w:rsid w:val="40532D44"/>
    <w:rsid w:val="7105178C"/>
    <w:rsid w:val="755836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hAnsi="Times New Roman" w:eastAsia="宋体"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styleId="3">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4">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Luxi Sans" w:hAnsi="Luxi Sans" w:eastAsia="黑体"/>
      <w:b/>
      <w:sz w:val="32"/>
    </w:rPr>
  </w:style>
  <w:style w:type="paragraph" w:styleId="5">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4">
    <w:name w:val="Default Paragraph Font"/>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toc 5"/>
    <w:basedOn w:val="1"/>
    <w:next w:val="1"/>
    <w:qFormat/>
    <w:uiPriority w:val="0"/>
    <w:pPr>
      <w:ind w:left="1680"/>
    </w:pPr>
  </w:style>
  <w:style w:type="paragraph" w:styleId="7">
    <w:name w:val="toc 3"/>
    <w:basedOn w:val="1"/>
    <w:next w:val="1"/>
    <w:qFormat/>
    <w:uiPriority w:val="0"/>
    <w:pPr>
      <w:ind w:left="840"/>
    </w:pPr>
  </w:style>
  <w:style w:type="paragraph" w:styleId="8">
    <w:name w:val="footer"/>
    <w:basedOn w:val="1"/>
    <w:uiPriority w:val="0"/>
    <w:pPr>
      <w:tabs>
        <w:tab w:val="center" w:pos="4153"/>
        <w:tab w:val="right" w:pos="8307"/>
      </w:tabs>
      <w:adjustRightInd/>
      <w:snapToGrid w:val="0"/>
      <w:contextualSpacing w:val="0"/>
      <w:jc w:val="left"/>
    </w:pPr>
    <w:rPr>
      <w:sz w:val="18"/>
    </w:rPr>
  </w:style>
  <w:style w:type="paragraph" w:styleId="9">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10">
    <w:name w:val="toc 1"/>
    <w:basedOn w:val="1"/>
    <w:next w:val="1"/>
    <w:uiPriority w:val="0"/>
  </w:style>
  <w:style w:type="paragraph" w:styleId="11">
    <w:name w:val="toc 4"/>
    <w:basedOn w:val="1"/>
    <w:next w:val="1"/>
    <w:qFormat/>
    <w:uiPriority w:val="0"/>
    <w:pPr>
      <w:ind w:left="1260"/>
    </w:pPr>
  </w:style>
  <w:style w:type="paragraph" w:styleId="12">
    <w:name w:val="toc 2"/>
    <w:basedOn w:val="1"/>
    <w:next w:val="1"/>
    <w:qFormat/>
    <w:uiPriority w:val="0"/>
    <w:pPr>
      <w:ind w:left="420"/>
    </w:pPr>
  </w:style>
  <w:style w:type="paragraph" w:styleId="13">
    <w:name w:val="Normal (Web)"/>
    <w:next w:val="10"/>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Times New Roman" w:hAnsi="Times New Roman" w:eastAsia="宋体"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16">
    <w:name w:val="引文目录1"/>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Times New Roman" w:hAnsi="Times New Roman"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7">
    <w:name w:val="Normal0421444b"/>
    <w:next w:val="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8">
    <w:name w:val="heading 17419c537"/>
    <w:basedOn w:val="17"/>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9">
    <w:name w:val="heading 2090c4d6e"/>
    <w:basedOn w:val="17"/>
    <w:next w:val="1"/>
    <w:qFormat/>
    <w:uiPriority w:val="0"/>
    <w:pPr>
      <w:keepNext/>
      <w:keepLines/>
      <w:pageBreakBefore w:val="0"/>
      <w:widowControl w:val="0"/>
      <w:suppressLineNumbers w:val="0"/>
      <w:suppressAutoHyphens w:val="0"/>
      <w:spacing w:before="260" w:after="260" w:line="415" w:lineRule="auto"/>
      <w:outlineLvl w:val="1"/>
    </w:pPr>
    <w:rPr>
      <w:rFonts w:ascii="Luxi Sans" w:hAnsi="Luxi Sans" w:eastAsia="黑体"/>
      <w:b/>
      <w:sz w:val="32"/>
    </w:rPr>
  </w:style>
  <w:style w:type="paragraph" w:customStyle="1" w:styleId="20">
    <w:name w:val="heading 39da119aa"/>
    <w:basedOn w:val="17"/>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21">
    <w:name w:val="Default Paragraph Font8ab134f7"/>
    <w:qFormat/>
    <w:uiPriority w:val="0"/>
  </w:style>
  <w:style w:type="paragraph" w:customStyle="1" w:styleId="22">
    <w:name w:val="引文目录14c1a611a"/>
    <w:basedOn w:val="17"/>
    <w:next w:val="1"/>
    <w:qFormat/>
    <w:uiPriority w:val="0"/>
    <w:pPr>
      <w:ind w:left="200" w:leftChars="200"/>
    </w:pPr>
  </w:style>
  <w:style w:type="paragraph" w:customStyle="1" w:styleId="23">
    <w:name w:val="toc 5eed7ed55"/>
    <w:basedOn w:val="17"/>
    <w:next w:val="1"/>
    <w:qFormat/>
    <w:uiPriority w:val="0"/>
    <w:pPr>
      <w:ind w:left="1680"/>
    </w:pPr>
  </w:style>
  <w:style w:type="paragraph" w:customStyle="1" w:styleId="24">
    <w:name w:val="toc 3a2fbc4cc"/>
    <w:basedOn w:val="17"/>
    <w:next w:val="1"/>
    <w:qFormat/>
    <w:uiPriority w:val="0"/>
    <w:pPr>
      <w:ind w:left="840"/>
    </w:pPr>
  </w:style>
  <w:style w:type="paragraph" w:customStyle="1" w:styleId="25">
    <w:name w:val="footerb8c1c631"/>
    <w:basedOn w:val="17"/>
    <w:qFormat/>
    <w:uiPriority w:val="0"/>
    <w:pPr>
      <w:tabs>
        <w:tab w:val="center" w:pos="4153"/>
        <w:tab w:val="right" w:pos="8307"/>
      </w:tabs>
      <w:adjustRightInd/>
      <w:snapToGrid w:val="0"/>
      <w:contextualSpacing w:val="0"/>
      <w:jc w:val="left"/>
    </w:pPr>
    <w:rPr>
      <w:sz w:val="18"/>
    </w:rPr>
  </w:style>
  <w:style w:type="paragraph" w:customStyle="1" w:styleId="26">
    <w:name w:val="headerf2721d57"/>
    <w:basedOn w:val="17"/>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7">
    <w:name w:val="toc 11eddfb66"/>
    <w:basedOn w:val="17"/>
    <w:next w:val="1"/>
    <w:qFormat/>
    <w:uiPriority w:val="0"/>
  </w:style>
  <w:style w:type="paragraph" w:customStyle="1" w:styleId="28">
    <w:name w:val="toc 45d0d687b"/>
    <w:basedOn w:val="17"/>
    <w:next w:val="1"/>
    <w:qFormat/>
    <w:uiPriority w:val="0"/>
    <w:pPr>
      <w:ind w:left="1260"/>
    </w:pPr>
  </w:style>
  <w:style w:type="paragraph" w:customStyle="1" w:styleId="29">
    <w:name w:val="toc 2bc605428"/>
    <w:basedOn w:val="17"/>
    <w:next w:val="1"/>
    <w:qFormat/>
    <w:uiPriority w:val="0"/>
    <w:pPr>
      <w:ind w:left="420"/>
    </w:pPr>
  </w:style>
  <w:style w:type="paragraph" w:customStyle="1" w:styleId="30">
    <w:name w:val="列出段落19db781d4"/>
    <w:next w:val="12"/>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31">
    <w:name w:val="Normalda002323"/>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Calibri" w:hAnsi="Calibri"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32">
    <w:name w:val="annotation text23"/>
    <w:next w:val="10"/>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Calibri" w:hAnsi="Calibri"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3</Pages>
  <Words>556</Words>
  <Characters>1032</Characters>
  <Lines>120</Lines>
  <Paragraphs>114</Paragraphs>
  <ScaleCrop>false</ScaleCrop>
  <LinksUpToDate>false</LinksUpToDate>
  <CharactersWithSpaces>1043</CharactersWithSpaces>
  <Application>WPS Office_10.8.0.6157_F1E327BC-269C-435d-A152-05C5408002CA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庞融</cp:lastModifiedBy>
  <dcterms:modified xsi:type="dcterms:W3CDTF">2023-06-16T02:47:40Z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8B3327E497814C2B933E340A1EC3DAEF</vt:lpwstr>
  </property>
</Properties>
</file>